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348B47" w14:textId="2EFC0486" w:rsidR="007166CE" w:rsidRDefault="009D0C7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54662F9" wp14:editId="40EDF16A">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D012D0" w14:textId="77777777" w:rsidR="007166CE" w:rsidRDefault="007166CE" w:rsidP="007166CE">
      <w:pPr>
        <w:pStyle w:val="berschrift1"/>
      </w:pPr>
      <w:r>
        <w:br w:type="page"/>
      </w:r>
      <w:r>
        <w:lastRenderedPageBreak/>
        <w:t>Vorwort</w:t>
      </w:r>
    </w:p>
    <w:p w14:paraId="216E7E3F"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26EDF1B5"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115E76C9" w14:textId="77777777" w:rsidR="007166CE" w:rsidRDefault="007166CE" w:rsidP="007166CE">
      <w:r>
        <w:t>Euch allen wünsche ich Gottes reichen Segen und dass Ihr für Euch interessante Texte hier findet. Für Anregungen bin ich immer dankbar.</w:t>
      </w:r>
    </w:p>
    <w:p w14:paraId="6FFFC22D" w14:textId="77777777" w:rsidR="007166CE" w:rsidRDefault="007166CE" w:rsidP="007166CE">
      <w:r>
        <w:t>Gruß &amp; Segen,</w:t>
      </w:r>
    </w:p>
    <w:p w14:paraId="41C92B4A" w14:textId="77777777" w:rsidR="007166CE" w:rsidRDefault="007166CE" w:rsidP="007166CE">
      <w:r>
        <w:t>Andreas</w:t>
      </w:r>
    </w:p>
    <w:p w14:paraId="5D8E81E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CDFECE7" w14:textId="1B8A0972" w:rsidR="00BD71A4" w:rsidRDefault="00E26195" w:rsidP="00E26195">
      <w:pPr>
        <w:pStyle w:val="berschrift1"/>
      </w:pPr>
      <w:r>
        <w:t xml:space="preserve">Briefe des Hartmut von </w:t>
      </w:r>
      <w:proofErr w:type="spellStart"/>
      <w:r>
        <w:t>Cronberg</w:t>
      </w:r>
      <w:proofErr w:type="spellEnd"/>
    </w:p>
    <w:p w14:paraId="2B5D903A" w14:textId="030096EC" w:rsidR="00E26195" w:rsidRDefault="00E26195" w:rsidP="00E26195">
      <w:pPr>
        <w:pStyle w:val="berschrift1"/>
        <w:rPr>
          <w:sz w:val="48"/>
        </w:rPr>
      </w:pPr>
      <w:r>
        <w:t>A</w:t>
      </w:r>
      <w:r w:rsidRPr="00E26195">
        <w:t xml:space="preserve">n Bernhard </w:t>
      </w:r>
      <w:proofErr w:type="spellStart"/>
      <w:r w:rsidRPr="00E26195">
        <w:t>Griebler</w:t>
      </w:r>
      <w:proofErr w:type="spellEnd"/>
    </w:p>
    <w:p w14:paraId="3F72CEC5" w14:textId="77777777" w:rsidR="00E26195" w:rsidRDefault="00E26195" w:rsidP="00E26195">
      <w:pPr>
        <w:pStyle w:val="StandardWeb"/>
      </w:pPr>
      <w:r>
        <w:t>Febr. 1526</w:t>
      </w:r>
    </w:p>
    <w:p w14:paraId="32734345" w14:textId="77777777" w:rsidR="00E26195" w:rsidRDefault="00E26195" w:rsidP="00E26195">
      <w:pPr>
        <w:pStyle w:val="StandardWeb"/>
      </w:pPr>
      <w:r>
        <w:t xml:space="preserve">An meinen lieben Herrn und Bruder Herrn Bernharten </w:t>
      </w:r>
      <w:proofErr w:type="spellStart"/>
      <w:r>
        <w:t>prediger</w:t>
      </w:r>
      <w:proofErr w:type="spellEnd"/>
      <w:r>
        <w:t xml:space="preserve"> zu </w:t>
      </w:r>
      <w:proofErr w:type="spellStart"/>
      <w:r>
        <w:t>Gemmingen</w:t>
      </w:r>
      <w:proofErr w:type="spellEnd"/>
      <w:r>
        <w:t>.</w:t>
      </w:r>
    </w:p>
    <w:p w14:paraId="0AE87088" w14:textId="77777777" w:rsidR="00E26195" w:rsidRDefault="00E26195" w:rsidP="00E26195">
      <w:pPr>
        <w:pStyle w:val="StandardWeb"/>
      </w:pPr>
      <w:r>
        <w:t xml:space="preserve">Gnad und </w:t>
      </w:r>
      <w:proofErr w:type="spellStart"/>
      <w:r>
        <w:t>frid</w:t>
      </w:r>
      <w:proofErr w:type="spellEnd"/>
      <w:r>
        <w:t xml:space="preserve"> von </w:t>
      </w:r>
      <w:proofErr w:type="spellStart"/>
      <w:r>
        <w:t>got</w:t>
      </w:r>
      <w:proofErr w:type="spellEnd"/>
      <w:r>
        <w:t xml:space="preserve"> unserm </w:t>
      </w:r>
      <w:proofErr w:type="spellStart"/>
      <w:r>
        <w:t>vater</w:t>
      </w:r>
      <w:proofErr w:type="spellEnd"/>
      <w:r>
        <w:t xml:space="preserve"> zuvor. Liber Herr und Bruder. Ich hab </w:t>
      </w:r>
      <w:proofErr w:type="spellStart"/>
      <w:r>
        <w:t>ewer</w:t>
      </w:r>
      <w:proofErr w:type="spellEnd"/>
      <w:r>
        <w:t xml:space="preserve"> </w:t>
      </w:r>
      <w:proofErr w:type="spellStart"/>
      <w:r>
        <w:t>schrifft</w:t>
      </w:r>
      <w:proofErr w:type="spellEnd"/>
      <w:r>
        <w:t xml:space="preserve"> von </w:t>
      </w:r>
      <w:proofErr w:type="spellStart"/>
      <w:r>
        <w:t>Ewerm</w:t>
      </w:r>
      <w:proofErr w:type="spellEnd"/>
      <w:r>
        <w:t xml:space="preserve"> </w:t>
      </w:r>
      <w:proofErr w:type="spellStart"/>
      <w:r>
        <w:t>Jungkhern</w:t>
      </w:r>
      <w:proofErr w:type="spellEnd"/>
      <w:r>
        <w:t xml:space="preserve"> </w:t>
      </w:r>
      <w:proofErr w:type="spellStart"/>
      <w:r>
        <w:t>entpfangen</w:t>
      </w:r>
      <w:proofErr w:type="spellEnd"/>
      <w:r>
        <w:t xml:space="preserve"> mit </w:t>
      </w:r>
      <w:proofErr w:type="spellStart"/>
      <w:r>
        <w:t>fernerm</w:t>
      </w:r>
      <w:proofErr w:type="spellEnd"/>
      <w:r>
        <w:t xml:space="preserve"> </w:t>
      </w:r>
      <w:proofErr w:type="spellStart"/>
      <w:r>
        <w:t>bericht</w:t>
      </w:r>
      <w:proofErr w:type="spellEnd"/>
      <w:r>
        <w:t xml:space="preserve"> und </w:t>
      </w:r>
      <w:proofErr w:type="spellStart"/>
      <w:r>
        <w:t>abschriften</w:t>
      </w:r>
      <w:proofErr w:type="spellEnd"/>
      <w:r>
        <w:t xml:space="preserve">, die sie mich sehen lassen, betreffen das </w:t>
      </w:r>
      <w:proofErr w:type="spellStart"/>
      <w:r>
        <w:t>nachtmal</w:t>
      </w:r>
      <w:proofErr w:type="spellEnd"/>
      <w:r>
        <w:t xml:space="preserve"> des Herrn. </w:t>
      </w:r>
      <w:proofErr w:type="spellStart"/>
      <w:r>
        <w:t>Welchs</w:t>
      </w:r>
      <w:proofErr w:type="spellEnd"/>
      <w:r>
        <w:t xml:space="preserve"> mir alles </w:t>
      </w:r>
      <w:proofErr w:type="spellStart"/>
      <w:r>
        <w:t>wol</w:t>
      </w:r>
      <w:proofErr w:type="spellEnd"/>
      <w:r>
        <w:t xml:space="preserve"> </w:t>
      </w:r>
      <w:proofErr w:type="spellStart"/>
      <w:r>
        <w:t>gefelt</w:t>
      </w:r>
      <w:proofErr w:type="spellEnd"/>
      <w:r>
        <w:t xml:space="preserve"> und </w:t>
      </w:r>
      <w:proofErr w:type="spellStart"/>
      <w:r>
        <w:t>wais</w:t>
      </w:r>
      <w:proofErr w:type="spellEnd"/>
      <w:r>
        <w:t xml:space="preserve"> von </w:t>
      </w:r>
      <w:proofErr w:type="spellStart"/>
      <w:r>
        <w:t>gnaden</w:t>
      </w:r>
      <w:proofErr w:type="spellEnd"/>
      <w:r>
        <w:t xml:space="preserve"> </w:t>
      </w:r>
      <w:proofErr w:type="spellStart"/>
      <w:r>
        <w:t>gottes</w:t>
      </w:r>
      <w:proofErr w:type="spellEnd"/>
      <w:r>
        <w:t xml:space="preserve"> </w:t>
      </w:r>
      <w:proofErr w:type="spellStart"/>
      <w:r>
        <w:t>kain</w:t>
      </w:r>
      <w:proofErr w:type="spellEnd"/>
      <w:r>
        <w:t xml:space="preserve"> </w:t>
      </w:r>
      <w:proofErr w:type="spellStart"/>
      <w:r>
        <w:t>anstoss</w:t>
      </w:r>
      <w:proofErr w:type="spellEnd"/>
      <w:r>
        <w:t xml:space="preserve"> in mir </w:t>
      </w:r>
      <w:proofErr w:type="spellStart"/>
      <w:r>
        <w:t>der</w:t>
      </w:r>
      <w:r>
        <w:rPr>
          <w:rStyle w:val="Fett"/>
        </w:rPr>
        <w:t>Zwinglius</w:t>
      </w:r>
      <w:proofErr w:type="spellEnd"/>
      <w:r>
        <w:t> und </w:t>
      </w:r>
      <w:r>
        <w:rPr>
          <w:rStyle w:val="Fett"/>
        </w:rPr>
        <w:t>Oecolampadius</w:t>
      </w:r>
      <w:r>
        <w:t> </w:t>
      </w:r>
      <w:proofErr w:type="spellStart"/>
      <w:r>
        <w:t>haltung</w:t>
      </w:r>
      <w:proofErr w:type="spellEnd"/>
      <w:r>
        <w:t xml:space="preserve"> mit dem Sacrament, </w:t>
      </w:r>
      <w:proofErr w:type="spellStart"/>
      <w:r>
        <w:t>dan</w:t>
      </w:r>
      <w:proofErr w:type="spellEnd"/>
      <w:r>
        <w:t xml:space="preserve"> </w:t>
      </w:r>
      <w:proofErr w:type="spellStart"/>
      <w:r>
        <w:t>allain</w:t>
      </w:r>
      <w:proofErr w:type="spellEnd"/>
      <w:r>
        <w:t xml:space="preserve"> </w:t>
      </w:r>
      <w:proofErr w:type="spellStart"/>
      <w:r>
        <w:t>beswerung</w:t>
      </w:r>
      <w:proofErr w:type="spellEnd"/>
      <w:r>
        <w:t xml:space="preserve"> hab Ich, das das Hauptstuck im </w:t>
      </w:r>
      <w:proofErr w:type="spellStart"/>
      <w:r>
        <w:t>testament</w:t>
      </w:r>
      <w:proofErr w:type="spellEnd"/>
      <w:r>
        <w:t xml:space="preserve"> und Evangelio von </w:t>
      </w:r>
      <w:proofErr w:type="spellStart"/>
      <w:r>
        <w:t>vast</w:t>
      </w:r>
      <w:proofErr w:type="spellEnd"/>
      <w:r>
        <w:t xml:space="preserve"> wenigen verstanden und </w:t>
      </w:r>
      <w:proofErr w:type="spellStart"/>
      <w:r>
        <w:t>angenomen</w:t>
      </w:r>
      <w:proofErr w:type="spellEnd"/>
      <w:r>
        <w:t xml:space="preserve"> </w:t>
      </w:r>
      <w:proofErr w:type="spellStart"/>
      <w:r>
        <w:t>wurdt</w:t>
      </w:r>
      <w:proofErr w:type="spellEnd"/>
      <w:r>
        <w:t xml:space="preserve">, Nemlich der glaub, das Christus </w:t>
      </w:r>
      <w:proofErr w:type="spellStart"/>
      <w:r>
        <w:t>fur</w:t>
      </w:r>
      <w:proofErr w:type="spellEnd"/>
      <w:r>
        <w:t xml:space="preserve"> uns </w:t>
      </w:r>
      <w:proofErr w:type="spellStart"/>
      <w:r>
        <w:t>bezalt</w:t>
      </w:r>
      <w:proofErr w:type="spellEnd"/>
      <w:r>
        <w:t xml:space="preserve"> und gnug </w:t>
      </w:r>
      <w:proofErr w:type="spellStart"/>
      <w:r>
        <w:t>gethon</w:t>
      </w:r>
      <w:proofErr w:type="spellEnd"/>
      <w:r>
        <w:t xml:space="preserve">, uns damit zu </w:t>
      </w:r>
      <w:proofErr w:type="spellStart"/>
      <w:r>
        <w:t>kindern</w:t>
      </w:r>
      <w:proofErr w:type="spellEnd"/>
      <w:r>
        <w:t xml:space="preserve"> und </w:t>
      </w:r>
      <w:proofErr w:type="spellStart"/>
      <w:r>
        <w:t>erer</w:t>
      </w:r>
      <w:proofErr w:type="spellEnd"/>
      <w:r>
        <w:t xml:space="preserve"> gemacht. Aber da mangelt noch solcher glaub bey </w:t>
      </w:r>
      <w:proofErr w:type="spellStart"/>
      <w:r>
        <w:t>vilen</w:t>
      </w:r>
      <w:proofErr w:type="spellEnd"/>
      <w:r>
        <w:t xml:space="preserve">, die das </w:t>
      </w:r>
      <w:proofErr w:type="spellStart"/>
      <w:r>
        <w:t>evangelium</w:t>
      </w:r>
      <w:proofErr w:type="spellEnd"/>
      <w:r>
        <w:t xml:space="preserve"> vermeinen zu </w:t>
      </w:r>
      <w:proofErr w:type="spellStart"/>
      <w:r>
        <w:t>versten</w:t>
      </w:r>
      <w:proofErr w:type="spellEnd"/>
      <w:r>
        <w:t xml:space="preserve">. </w:t>
      </w:r>
      <w:proofErr w:type="spellStart"/>
      <w:r>
        <w:t>Solicher</w:t>
      </w:r>
      <w:proofErr w:type="spellEnd"/>
      <w:r>
        <w:t xml:space="preserve"> glaub ist </w:t>
      </w:r>
      <w:proofErr w:type="spellStart"/>
      <w:r>
        <w:t>warlich</w:t>
      </w:r>
      <w:proofErr w:type="spellEnd"/>
      <w:r>
        <w:t xml:space="preserve"> die recht prob, die </w:t>
      </w:r>
      <w:proofErr w:type="spellStart"/>
      <w:r>
        <w:t>Sant</w:t>
      </w:r>
      <w:proofErr w:type="spellEnd"/>
      <w:r>
        <w:t xml:space="preserve"> </w:t>
      </w:r>
      <w:proofErr w:type="spellStart"/>
      <w:r>
        <w:t>paulus</w:t>
      </w:r>
      <w:proofErr w:type="spellEnd"/>
      <w:r>
        <w:t xml:space="preserve"> </w:t>
      </w:r>
      <w:proofErr w:type="spellStart"/>
      <w:r>
        <w:t>lent</w:t>
      </w:r>
      <w:proofErr w:type="spellEnd"/>
      <w:r>
        <w:t xml:space="preserve"> bekennen, so wir zu des Herrn </w:t>
      </w:r>
      <w:proofErr w:type="spellStart"/>
      <w:r>
        <w:t>nachtmal</w:t>
      </w:r>
      <w:proofErr w:type="spellEnd"/>
      <w:r>
        <w:t xml:space="preserve"> </w:t>
      </w:r>
      <w:proofErr w:type="spellStart"/>
      <w:r>
        <w:t>geen</w:t>
      </w:r>
      <w:proofErr w:type="spellEnd"/>
      <w:r>
        <w:t xml:space="preserve"> wollen. Dan welcher </w:t>
      </w:r>
      <w:proofErr w:type="spellStart"/>
      <w:r>
        <w:t>glaupt</w:t>
      </w:r>
      <w:proofErr w:type="spellEnd"/>
      <w:r>
        <w:t xml:space="preserve">, das all sein schuld </w:t>
      </w:r>
      <w:proofErr w:type="spellStart"/>
      <w:r>
        <w:t>bezalt</w:t>
      </w:r>
      <w:proofErr w:type="spellEnd"/>
      <w:r>
        <w:t xml:space="preserve"> und das er </w:t>
      </w:r>
      <w:proofErr w:type="spellStart"/>
      <w:r>
        <w:t>gesalpt</w:t>
      </w:r>
      <w:proofErr w:type="spellEnd"/>
      <w:r>
        <w:t xml:space="preserve"> sey durch </w:t>
      </w:r>
      <w:proofErr w:type="spellStart"/>
      <w:r>
        <w:t>Cristum</w:t>
      </w:r>
      <w:proofErr w:type="spellEnd"/>
      <w:r>
        <w:t xml:space="preserve"> durch seinen </w:t>
      </w:r>
      <w:proofErr w:type="spellStart"/>
      <w:r>
        <w:t>gaiest</w:t>
      </w:r>
      <w:proofErr w:type="spellEnd"/>
      <w:r>
        <w:t xml:space="preserve">, der ist </w:t>
      </w:r>
      <w:proofErr w:type="spellStart"/>
      <w:r>
        <w:t>wirdig</w:t>
      </w:r>
      <w:proofErr w:type="spellEnd"/>
      <w:r>
        <w:t xml:space="preserve"> </w:t>
      </w:r>
      <w:proofErr w:type="spellStart"/>
      <w:r>
        <w:t>zuessen</w:t>
      </w:r>
      <w:proofErr w:type="spellEnd"/>
      <w:r>
        <w:t xml:space="preserve"> von dem </w:t>
      </w:r>
      <w:proofErr w:type="spellStart"/>
      <w:r>
        <w:t>brot</w:t>
      </w:r>
      <w:proofErr w:type="spellEnd"/>
      <w:r>
        <w:t xml:space="preserve"> und </w:t>
      </w:r>
      <w:proofErr w:type="spellStart"/>
      <w:r>
        <w:t>zutrincken</w:t>
      </w:r>
      <w:proofErr w:type="spellEnd"/>
      <w:r>
        <w:t xml:space="preserve"> etc. Dan die </w:t>
      </w:r>
      <w:proofErr w:type="spellStart"/>
      <w:r>
        <w:t>wirdikait</w:t>
      </w:r>
      <w:proofErr w:type="spellEnd"/>
      <w:r>
        <w:t xml:space="preserve"> stet </w:t>
      </w:r>
      <w:proofErr w:type="spellStart"/>
      <w:r>
        <w:t>ainig</w:t>
      </w:r>
      <w:proofErr w:type="spellEnd"/>
      <w:r>
        <w:t xml:space="preserve"> und allein uff der </w:t>
      </w:r>
      <w:proofErr w:type="spellStart"/>
      <w:r>
        <w:t>verhaissung</w:t>
      </w:r>
      <w:proofErr w:type="spellEnd"/>
      <w:r>
        <w:t xml:space="preserve"> </w:t>
      </w:r>
      <w:proofErr w:type="spellStart"/>
      <w:r>
        <w:t>gottes</w:t>
      </w:r>
      <w:proofErr w:type="spellEnd"/>
      <w:r>
        <w:t xml:space="preserve">, durch welche </w:t>
      </w:r>
      <w:proofErr w:type="spellStart"/>
      <w:r>
        <w:t>verheyssung</w:t>
      </w:r>
      <w:proofErr w:type="spellEnd"/>
      <w:r>
        <w:t xml:space="preserve"> alle die </w:t>
      </w:r>
      <w:proofErr w:type="spellStart"/>
      <w:r>
        <w:t>wirdig</w:t>
      </w:r>
      <w:proofErr w:type="spellEnd"/>
      <w:r>
        <w:t xml:space="preserve"> </w:t>
      </w:r>
      <w:proofErr w:type="spellStart"/>
      <w:r>
        <w:t>seint</w:t>
      </w:r>
      <w:proofErr w:type="spellEnd"/>
      <w:r>
        <w:t xml:space="preserve">, die glauben, und das alles durch </w:t>
      </w:r>
      <w:proofErr w:type="spellStart"/>
      <w:r>
        <w:t>Cristi</w:t>
      </w:r>
      <w:proofErr w:type="spellEnd"/>
      <w:r>
        <w:t xml:space="preserve"> </w:t>
      </w:r>
      <w:proofErr w:type="spellStart"/>
      <w:r>
        <w:t>gerechtigkait</w:t>
      </w:r>
      <w:proofErr w:type="spellEnd"/>
      <w:r>
        <w:t xml:space="preserve"> etc. Wer aber </w:t>
      </w:r>
      <w:proofErr w:type="spellStart"/>
      <w:r>
        <w:t>solichs</w:t>
      </w:r>
      <w:proofErr w:type="spellEnd"/>
      <w:r>
        <w:t xml:space="preserve"> </w:t>
      </w:r>
      <w:proofErr w:type="spellStart"/>
      <w:r>
        <w:t>nit</w:t>
      </w:r>
      <w:proofErr w:type="spellEnd"/>
      <w:r>
        <w:t xml:space="preserve"> </w:t>
      </w:r>
      <w:proofErr w:type="spellStart"/>
      <w:r>
        <w:t>glaupt</w:t>
      </w:r>
      <w:proofErr w:type="spellEnd"/>
      <w:r>
        <w:t xml:space="preserve">, oder noch </w:t>
      </w:r>
      <w:proofErr w:type="spellStart"/>
      <w:r>
        <w:t>etlichermass</w:t>
      </w:r>
      <w:proofErr w:type="spellEnd"/>
      <w:r>
        <w:t xml:space="preserve"> einen </w:t>
      </w:r>
      <w:proofErr w:type="spellStart"/>
      <w:r>
        <w:t>zweyfel</w:t>
      </w:r>
      <w:proofErr w:type="spellEnd"/>
      <w:r>
        <w:t xml:space="preserve"> hat, ob er versehen sey zur </w:t>
      </w:r>
      <w:proofErr w:type="spellStart"/>
      <w:r>
        <w:t>seleikait</w:t>
      </w:r>
      <w:proofErr w:type="spellEnd"/>
      <w:r>
        <w:t xml:space="preserve"> oder zu der </w:t>
      </w:r>
      <w:proofErr w:type="spellStart"/>
      <w:r>
        <w:t>verdamnus</w:t>
      </w:r>
      <w:proofErr w:type="spellEnd"/>
      <w:r>
        <w:t xml:space="preserve">, der hat </w:t>
      </w:r>
      <w:proofErr w:type="spellStart"/>
      <w:r>
        <w:t>warlich</w:t>
      </w:r>
      <w:proofErr w:type="spellEnd"/>
      <w:r>
        <w:t xml:space="preserve"> den rechten glauben noch nit und ist </w:t>
      </w:r>
      <w:proofErr w:type="spellStart"/>
      <w:r>
        <w:t>nit</w:t>
      </w:r>
      <w:proofErr w:type="spellEnd"/>
      <w:r>
        <w:t xml:space="preserve"> </w:t>
      </w:r>
      <w:proofErr w:type="spellStart"/>
      <w:r>
        <w:t>wirdig</w:t>
      </w:r>
      <w:proofErr w:type="spellEnd"/>
      <w:r>
        <w:t xml:space="preserve"> </w:t>
      </w:r>
      <w:proofErr w:type="spellStart"/>
      <w:r>
        <w:t>zuessen</w:t>
      </w:r>
      <w:proofErr w:type="spellEnd"/>
      <w:r>
        <w:t xml:space="preserve"> von dem </w:t>
      </w:r>
      <w:proofErr w:type="spellStart"/>
      <w:r>
        <w:t>brot</w:t>
      </w:r>
      <w:proofErr w:type="spellEnd"/>
      <w:r>
        <w:t xml:space="preserve"> des </w:t>
      </w:r>
      <w:proofErr w:type="spellStart"/>
      <w:r>
        <w:t>lebens</w:t>
      </w:r>
      <w:proofErr w:type="spellEnd"/>
      <w:r>
        <w:t xml:space="preserve">, Sunder er vermeint </w:t>
      </w:r>
      <w:proofErr w:type="spellStart"/>
      <w:r>
        <w:t>hofnung</w:t>
      </w:r>
      <w:proofErr w:type="spellEnd"/>
      <w:r>
        <w:t xml:space="preserve"> zuhaben, sein leben </w:t>
      </w:r>
      <w:proofErr w:type="spellStart"/>
      <w:r>
        <w:t>zubessern</w:t>
      </w:r>
      <w:proofErr w:type="spellEnd"/>
      <w:r>
        <w:t xml:space="preserve"> und durch sein eigne </w:t>
      </w:r>
      <w:proofErr w:type="spellStart"/>
      <w:r>
        <w:t>werck</w:t>
      </w:r>
      <w:proofErr w:type="spellEnd"/>
      <w:r>
        <w:t xml:space="preserve"> erst die </w:t>
      </w:r>
      <w:proofErr w:type="spellStart"/>
      <w:r>
        <w:t>gnad</w:t>
      </w:r>
      <w:proofErr w:type="spellEnd"/>
      <w:r>
        <w:t xml:space="preserve"> der </w:t>
      </w:r>
      <w:proofErr w:type="spellStart"/>
      <w:r>
        <w:t>verhaissung</w:t>
      </w:r>
      <w:proofErr w:type="spellEnd"/>
      <w:r>
        <w:t xml:space="preserve"> </w:t>
      </w:r>
      <w:proofErr w:type="spellStart"/>
      <w:r>
        <w:t>zuerlangen</w:t>
      </w:r>
      <w:proofErr w:type="spellEnd"/>
      <w:r>
        <w:t xml:space="preserve">. Das ist des </w:t>
      </w:r>
      <w:proofErr w:type="spellStart"/>
      <w:r>
        <w:t>glaubens</w:t>
      </w:r>
      <w:proofErr w:type="spellEnd"/>
      <w:r>
        <w:t xml:space="preserve"> </w:t>
      </w:r>
      <w:proofErr w:type="spellStart"/>
      <w:r>
        <w:t>gefelt</w:t>
      </w:r>
      <w:proofErr w:type="spellEnd"/>
      <w:r>
        <w:t xml:space="preserve">. Der David hat </w:t>
      </w:r>
      <w:proofErr w:type="spellStart"/>
      <w:r>
        <w:t>nit</w:t>
      </w:r>
      <w:proofErr w:type="spellEnd"/>
      <w:r>
        <w:t xml:space="preserve"> </w:t>
      </w:r>
      <w:proofErr w:type="spellStart"/>
      <w:r>
        <w:t>uffhorn</w:t>
      </w:r>
      <w:proofErr w:type="spellEnd"/>
      <w:r>
        <w:t xml:space="preserve"> </w:t>
      </w:r>
      <w:proofErr w:type="spellStart"/>
      <w:r>
        <w:t>zuglauben</w:t>
      </w:r>
      <w:proofErr w:type="spellEnd"/>
      <w:r>
        <w:t xml:space="preserve"> zur </w:t>
      </w:r>
      <w:proofErr w:type="spellStart"/>
      <w:r>
        <w:t>zeyt</w:t>
      </w:r>
      <w:proofErr w:type="spellEnd"/>
      <w:r>
        <w:t xml:space="preserve">, da er den hohen greulichen </w:t>
      </w:r>
      <w:proofErr w:type="spellStart"/>
      <w:r>
        <w:t>mort</w:t>
      </w:r>
      <w:proofErr w:type="spellEnd"/>
      <w:r>
        <w:t xml:space="preserve"> und </w:t>
      </w:r>
      <w:proofErr w:type="spellStart"/>
      <w:r>
        <w:t>eebruch</w:t>
      </w:r>
      <w:proofErr w:type="spellEnd"/>
      <w:r>
        <w:t xml:space="preserve"> </w:t>
      </w:r>
      <w:proofErr w:type="spellStart"/>
      <w:r>
        <w:t>gethon</w:t>
      </w:r>
      <w:proofErr w:type="spellEnd"/>
      <w:r>
        <w:t xml:space="preserve"> und das </w:t>
      </w:r>
      <w:proofErr w:type="spellStart"/>
      <w:r>
        <w:t>urtail</w:t>
      </w:r>
      <w:proofErr w:type="spellEnd"/>
      <w:r>
        <w:t xml:space="preserve"> so schwer </w:t>
      </w:r>
      <w:proofErr w:type="spellStart"/>
      <w:r>
        <w:t>uber</w:t>
      </w:r>
      <w:proofErr w:type="spellEnd"/>
      <w:r>
        <w:t xml:space="preserve"> sich selbst </w:t>
      </w:r>
      <w:proofErr w:type="spellStart"/>
      <w:r>
        <w:t>unwussend</w:t>
      </w:r>
      <w:proofErr w:type="spellEnd"/>
      <w:r>
        <w:t xml:space="preserve"> geben. Er </w:t>
      </w:r>
      <w:proofErr w:type="spellStart"/>
      <w:r>
        <w:t>zweyfelt</w:t>
      </w:r>
      <w:proofErr w:type="spellEnd"/>
      <w:r>
        <w:t xml:space="preserve"> </w:t>
      </w:r>
      <w:proofErr w:type="spellStart"/>
      <w:r>
        <w:t>nit</w:t>
      </w:r>
      <w:proofErr w:type="spellEnd"/>
      <w:r>
        <w:t xml:space="preserve">, er bekannt sein </w:t>
      </w:r>
      <w:proofErr w:type="spellStart"/>
      <w:r>
        <w:t>sund</w:t>
      </w:r>
      <w:proofErr w:type="spellEnd"/>
      <w:r>
        <w:t xml:space="preserve"> und bat </w:t>
      </w:r>
      <w:proofErr w:type="spellStart"/>
      <w:r>
        <w:t>umb</w:t>
      </w:r>
      <w:proofErr w:type="spellEnd"/>
      <w:r>
        <w:t xml:space="preserve"> </w:t>
      </w:r>
      <w:proofErr w:type="spellStart"/>
      <w:r>
        <w:t>gnad</w:t>
      </w:r>
      <w:proofErr w:type="spellEnd"/>
      <w:r>
        <w:t xml:space="preserve">. Die gab </w:t>
      </w:r>
      <w:proofErr w:type="spellStart"/>
      <w:r>
        <w:t>jm</w:t>
      </w:r>
      <w:proofErr w:type="spellEnd"/>
      <w:r>
        <w:t xml:space="preserve"> </w:t>
      </w:r>
      <w:proofErr w:type="spellStart"/>
      <w:r>
        <w:t>got</w:t>
      </w:r>
      <w:proofErr w:type="spellEnd"/>
      <w:r>
        <w:t xml:space="preserve"> sobald, und unangesehen die grosse der </w:t>
      </w:r>
      <w:proofErr w:type="spellStart"/>
      <w:r>
        <w:t>sund</w:t>
      </w:r>
      <w:proofErr w:type="spellEnd"/>
      <w:r>
        <w:t xml:space="preserve"> </w:t>
      </w:r>
      <w:proofErr w:type="spellStart"/>
      <w:r>
        <w:t>liess</w:t>
      </w:r>
      <w:proofErr w:type="spellEnd"/>
      <w:r>
        <w:t xml:space="preserve"> </w:t>
      </w:r>
      <w:proofErr w:type="spellStart"/>
      <w:r>
        <w:t>jm</w:t>
      </w:r>
      <w:proofErr w:type="spellEnd"/>
      <w:r>
        <w:t xml:space="preserve"> </w:t>
      </w:r>
      <w:proofErr w:type="spellStart"/>
      <w:r>
        <w:t>got</w:t>
      </w:r>
      <w:proofErr w:type="spellEnd"/>
      <w:r>
        <w:t xml:space="preserve"> sagen: dir sind dein </w:t>
      </w:r>
      <w:proofErr w:type="spellStart"/>
      <w:r>
        <w:t>sund</w:t>
      </w:r>
      <w:proofErr w:type="spellEnd"/>
      <w:r>
        <w:t xml:space="preserve"> </w:t>
      </w:r>
      <w:proofErr w:type="spellStart"/>
      <w:r>
        <w:t>verzigen</w:t>
      </w:r>
      <w:proofErr w:type="spellEnd"/>
      <w:r>
        <w:t xml:space="preserve">. Es ist kein ander </w:t>
      </w:r>
      <w:proofErr w:type="spellStart"/>
      <w:r>
        <w:t>sund</w:t>
      </w:r>
      <w:proofErr w:type="spellEnd"/>
      <w:r>
        <w:t xml:space="preserve"> zum todt dann die einig </w:t>
      </w:r>
      <w:proofErr w:type="spellStart"/>
      <w:r>
        <w:t>sund</w:t>
      </w:r>
      <w:proofErr w:type="spellEnd"/>
      <w:r>
        <w:t xml:space="preserve">, Nemlich </w:t>
      </w:r>
      <w:proofErr w:type="spellStart"/>
      <w:r>
        <w:t>nit</w:t>
      </w:r>
      <w:proofErr w:type="spellEnd"/>
      <w:r>
        <w:t xml:space="preserve"> glauben, das </w:t>
      </w:r>
      <w:proofErr w:type="spellStart"/>
      <w:r>
        <w:t>Cristus</w:t>
      </w:r>
      <w:proofErr w:type="spellEnd"/>
      <w:r>
        <w:t xml:space="preserve"> </w:t>
      </w:r>
      <w:proofErr w:type="spellStart"/>
      <w:r>
        <w:t>gnugk</w:t>
      </w:r>
      <w:proofErr w:type="spellEnd"/>
      <w:r>
        <w:t xml:space="preserve"> </w:t>
      </w:r>
      <w:proofErr w:type="spellStart"/>
      <w:r>
        <w:t>gethon</w:t>
      </w:r>
      <w:proofErr w:type="spellEnd"/>
      <w:r>
        <w:t xml:space="preserve"> hab vor all unsere </w:t>
      </w:r>
      <w:proofErr w:type="spellStart"/>
      <w:r>
        <w:t>sund</w:t>
      </w:r>
      <w:proofErr w:type="spellEnd"/>
      <w:r>
        <w:t xml:space="preserve">. </w:t>
      </w:r>
      <w:proofErr w:type="spellStart"/>
      <w:r>
        <w:t>Darumb</w:t>
      </w:r>
      <w:proofErr w:type="spellEnd"/>
      <w:r>
        <w:t xml:space="preserve"> </w:t>
      </w:r>
      <w:proofErr w:type="spellStart"/>
      <w:r>
        <w:t>bit</w:t>
      </w:r>
      <w:proofErr w:type="spellEnd"/>
      <w:r>
        <w:t xml:space="preserve"> Ich </w:t>
      </w:r>
      <w:proofErr w:type="spellStart"/>
      <w:r>
        <w:t>got</w:t>
      </w:r>
      <w:proofErr w:type="spellEnd"/>
      <w:r>
        <w:t xml:space="preserve">, das er </w:t>
      </w:r>
      <w:proofErr w:type="spellStart"/>
      <w:r>
        <w:t>gnad</w:t>
      </w:r>
      <w:proofErr w:type="spellEnd"/>
      <w:r>
        <w:t xml:space="preserve"> </w:t>
      </w:r>
      <w:proofErr w:type="spellStart"/>
      <w:r>
        <w:t>geb</w:t>
      </w:r>
      <w:proofErr w:type="spellEnd"/>
      <w:r>
        <w:t xml:space="preserve">, damit wir zu der rechten </w:t>
      </w:r>
      <w:proofErr w:type="spellStart"/>
      <w:r>
        <w:t>erkantnus</w:t>
      </w:r>
      <w:proofErr w:type="spellEnd"/>
      <w:r>
        <w:t xml:space="preserve"> seiner </w:t>
      </w:r>
      <w:proofErr w:type="spellStart"/>
      <w:r>
        <w:t>gnad</w:t>
      </w:r>
      <w:proofErr w:type="spellEnd"/>
      <w:r>
        <w:t xml:space="preserve"> </w:t>
      </w:r>
      <w:proofErr w:type="spellStart"/>
      <w:r>
        <w:t>komen</w:t>
      </w:r>
      <w:proofErr w:type="spellEnd"/>
      <w:r>
        <w:t xml:space="preserve">; als </w:t>
      </w:r>
      <w:proofErr w:type="spellStart"/>
      <w:r>
        <w:t>dan</w:t>
      </w:r>
      <w:proofErr w:type="spellEnd"/>
      <w:r>
        <w:t xml:space="preserve"> mag uns </w:t>
      </w:r>
      <w:proofErr w:type="spellStart"/>
      <w:r>
        <w:t>nichtz</w:t>
      </w:r>
      <w:proofErr w:type="spellEnd"/>
      <w:r>
        <w:t xml:space="preserve"> verhindern weder </w:t>
      </w:r>
      <w:proofErr w:type="spellStart"/>
      <w:r>
        <w:t>sunden</w:t>
      </w:r>
      <w:proofErr w:type="spellEnd"/>
      <w:r>
        <w:t xml:space="preserve"> noch </w:t>
      </w:r>
      <w:proofErr w:type="spellStart"/>
      <w:r>
        <w:t>gleyssen</w:t>
      </w:r>
      <w:proofErr w:type="spellEnd"/>
      <w:r>
        <w:t xml:space="preserve">, und ob uns </w:t>
      </w:r>
      <w:proofErr w:type="spellStart"/>
      <w:r>
        <w:t>gleych</w:t>
      </w:r>
      <w:proofErr w:type="spellEnd"/>
      <w:r>
        <w:t xml:space="preserve"> unser </w:t>
      </w:r>
      <w:proofErr w:type="spellStart"/>
      <w:r>
        <w:t>hertz</w:t>
      </w:r>
      <w:proofErr w:type="spellEnd"/>
      <w:r>
        <w:t xml:space="preserve"> </w:t>
      </w:r>
      <w:proofErr w:type="spellStart"/>
      <w:r>
        <w:t>verdampt</w:t>
      </w:r>
      <w:proofErr w:type="spellEnd"/>
      <w:r>
        <w:t xml:space="preserve">, so ist </w:t>
      </w:r>
      <w:proofErr w:type="spellStart"/>
      <w:r>
        <w:t>got</w:t>
      </w:r>
      <w:proofErr w:type="spellEnd"/>
      <w:r>
        <w:t xml:space="preserve"> grosser dann unser </w:t>
      </w:r>
      <w:proofErr w:type="spellStart"/>
      <w:r>
        <w:t>hertz</w:t>
      </w:r>
      <w:proofErr w:type="spellEnd"/>
      <w:r>
        <w:t xml:space="preserve">. </w:t>
      </w:r>
      <w:proofErr w:type="spellStart"/>
      <w:r>
        <w:t>Got</w:t>
      </w:r>
      <w:proofErr w:type="spellEnd"/>
      <w:r>
        <w:t xml:space="preserve"> ist der, der den baum gut </w:t>
      </w:r>
      <w:proofErr w:type="spellStart"/>
      <w:r>
        <w:t>kan</w:t>
      </w:r>
      <w:proofErr w:type="spellEnd"/>
      <w:r>
        <w:t xml:space="preserve"> machen, Nemlich das </w:t>
      </w:r>
      <w:proofErr w:type="spellStart"/>
      <w:r>
        <w:t>hertz</w:t>
      </w:r>
      <w:proofErr w:type="spellEnd"/>
      <w:r>
        <w:t xml:space="preserve">, das wir </w:t>
      </w:r>
      <w:proofErr w:type="spellStart"/>
      <w:r>
        <w:t>nit</w:t>
      </w:r>
      <w:proofErr w:type="spellEnd"/>
      <w:r>
        <w:t xml:space="preserve"> </w:t>
      </w:r>
      <w:proofErr w:type="spellStart"/>
      <w:r>
        <w:t>sunden</w:t>
      </w:r>
      <w:proofErr w:type="spellEnd"/>
      <w:r>
        <w:t xml:space="preserve"> durch die gab des </w:t>
      </w:r>
      <w:proofErr w:type="spellStart"/>
      <w:r>
        <w:t>glaubens</w:t>
      </w:r>
      <w:proofErr w:type="spellEnd"/>
      <w:r>
        <w:t xml:space="preserve">. Und wir sein schon selig durch den glauben, </w:t>
      </w:r>
      <w:proofErr w:type="spellStart"/>
      <w:r>
        <w:t>herwarten</w:t>
      </w:r>
      <w:proofErr w:type="spellEnd"/>
      <w:r>
        <w:t xml:space="preserve"> der </w:t>
      </w:r>
      <w:proofErr w:type="spellStart"/>
      <w:r>
        <w:t>offenbarung</w:t>
      </w:r>
      <w:proofErr w:type="spellEnd"/>
      <w:r>
        <w:t xml:space="preserve"> mit </w:t>
      </w:r>
      <w:proofErr w:type="spellStart"/>
      <w:r>
        <w:t>untzweyfenlicher</w:t>
      </w:r>
      <w:proofErr w:type="spellEnd"/>
      <w:r>
        <w:t xml:space="preserve"> </w:t>
      </w:r>
      <w:proofErr w:type="spellStart"/>
      <w:r>
        <w:t>hoffnung</w:t>
      </w:r>
      <w:proofErr w:type="spellEnd"/>
      <w:r>
        <w:t xml:space="preserve">, </w:t>
      </w:r>
      <w:proofErr w:type="spellStart"/>
      <w:r>
        <w:t>nit</w:t>
      </w:r>
      <w:proofErr w:type="spellEnd"/>
      <w:r>
        <w:t xml:space="preserve"> ungewiss oder </w:t>
      </w:r>
      <w:proofErr w:type="spellStart"/>
      <w:r>
        <w:t>zweyfelich</w:t>
      </w:r>
      <w:proofErr w:type="spellEnd"/>
      <w:r>
        <w:t xml:space="preserve">. Dan wir </w:t>
      </w:r>
      <w:proofErr w:type="spellStart"/>
      <w:r>
        <w:t>trawen</w:t>
      </w:r>
      <w:proofErr w:type="spellEnd"/>
      <w:r>
        <w:t xml:space="preserve"> oder </w:t>
      </w:r>
      <w:proofErr w:type="spellStart"/>
      <w:r>
        <w:t>bawen</w:t>
      </w:r>
      <w:proofErr w:type="spellEnd"/>
      <w:r>
        <w:t xml:space="preserve"> allein uff </w:t>
      </w:r>
      <w:proofErr w:type="spellStart"/>
      <w:r>
        <w:t>Got</w:t>
      </w:r>
      <w:proofErr w:type="spellEnd"/>
      <w:r>
        <w:t xml:space="preserve">, der uns gerecht macht, und ein </w:t>
      </w:r>
      <w:proofErr w:type="spellStart"/>
      <w:r>
        <w:t>harbrait</w:t>
      </w:r>
      <w:proofErr w:type="spellEnd"/>
      <w:r>
        <w:t xml:space="preserve"> </w:t>
      </w:r>
      <w:proofErr w:type="spellStart"/>
      <w:r>
        <w:t>nit</w:t>
      </w:r>
      <w:proofErr w:type="spellEnd"/>
      <w:r>
        <w:t xml:space="preserve"> uff uns. Der </w:t>
      </w:r>
      <w:proofErr w:type="spellStart"/>
      <w:r>
        <w:t>verhaisser</w:t>
      </w:r>
      <w:proofErr w:type="spellEnd"/>
      <w:r>
        <w:t xml:space="preserve"> ist uns sicherer und gewisser </w:t>
      </w:r>
      <w:proofErr w:type="spellStart"/>
      <w:r>
        <w:t>dan</w:t>
      </w:r>
      <w:proofErr w:type="spellEnd"/>
      <w:r>
        <w:t xml:space="preserve"> unser verstand </w:t>
      </w:r>
      <w:proofErr w:type="spellStart"/>
      <w:r>
        <w:t>erraichen</w:t>
      </w:r>
      <w:proofErr w:type="spellEnd"/>
      <w:r>
        <w:t xml:space="preserve"> mag, es mag uns </w:t>
      </w:r>
      <w:proofErr w:type="spellStart"/>
      <w:r>
        <w:t>niemants</w:t>
      </w:r>
      <w:proofErr w:type="spellEnd"/>
      <w:r>
        <w:t xml:space="preserve"> </w:t>
      </w:r>
      <w:proofErr w:type="spellStart"/>
      <w:r>
        <w:t>auss</w:t>
      </w:r>
      <w:proofErr w:type="spellEnd"/>
      <w:r>
        <w:t xml:space="preserve"> seiner </w:t>
      </w:r>
      <w:proofErr w:type="spellStart"/>
      <w:r>
        <w:t>handt</w:t>
      </w:r>
      <w:proofErr w:type="spellEnd"/>
      <w:r>
        <w:t xml:space="preserve"> </w:t>
      </w:r>
      <w:proofErr w:type="spellStart"/>
      <w:r>
        <w:t>reyssen</w:t>
      </w:r>
      <w:proofErr w:type="spellEnd"/>
      <w:r>
        <w:t xml:space="preserve">, so wir glauben, das er </w:t>
      </w:r>
      <w:proofErr w:type="spellStart"/>
      <w:r>
        <w:t>got</w:t>
      </w:r>
      <w:proofErr w:type="spellEnd"/>
      <w:r>
        <w:t xml:space="preserve"> </w:t>
      </w:r>
      <w:proofErr w:type="spellStart"/>
      <w:r>
        <w:t>almechtig</w:t>
      </w:r>
      <w:proofErr w:type="spellEnd"/>
      <w:r>
        <w:t xml:space="preserve"> und </w:t>
      </w:r>
      <w:proofErr w:type="spellStart"/>
      <w:r>
        <w:t>warhaftig</w:t>
      </w:r>
      <w:proofErr w:type="spellEnd"/>
      <w:r>
        <w:t xml:space="preserve"> ist. Der </w:t>
      </w:r>
      <w:proofErr w:type="spellStart"/>
      <w:r>
        <w:t>almechtig</w:t>
      </w:r>
      <w:proofErr w:type="spellEnd"/>
      <w:r>
        <w:t xml:space="preserve"> </w:t>
      </w:r>
      <w:proofErr w:type="spellStart"/>
      <w:r>
        <w:t>got</w:t>
      </w:r>
      <w:proofErr w:type="spellEnd"/>
      <w:r>
        <w:t xml:space="preserve"> </w:t>
      </w:r>
      <w:proofErr w:type="spellStart"/>
      <w:r>
        <w:t>wol</w:t>
      </w:r>
      <w:proofErr w:type="spellEnd"/>
      <w:r>
        <w:t xml:space="preserve"> uns zu solchem </w:t>
      </w:r>
      <w:proofErr w:type="spellStart"/>
      <w:r>
        <w:t>unzweyfelichen</w:t>
      </w:r>
      <w:proofErr w:type="spellEnd"/>
      <w:r>
        <w:t xml:space="preserve"> glauben durch seinen </w:t>
      </w:r>
      <w:proofErr w:type="spellStart"/>
      <w:r>
        <w:t>gaist</w:t>
      </w:r>
      <w:proofErr w:type="spellEnd"/>
      <w:r>
        <w:t xml:space="preserve"> </w:t>
      </w:r>
      <w:proofErr w:type="spellStart"/>
      <w:r>
        <w:t>helffen</w:t>
      </w:r>
      <w:proofErr w:type="spellEnd"/>
      <w:r>
        <w:t xml:space="preserve">. Dan wo </w:t>
      </w:r>
      <w:proofErr w:type="spellStart"/>
      <w:r>
        <w:t>solten</w:t>
      </w:r>
      <w:proofErr w:type="spellEnd"/>
      <w:r>
        <w:t xml:space="preserve"> wir hingen oder </w:t>
      </w:r>
      <w:proofErr w:type="spellStart"/>
      <w:r>
        <w:t>trost</w:t>
      </w:r>
      <w:proofErr w:type="spellEnd"/>
      <w:r>
        <w:t xml:space="preserve"> suchen </w:t>
      </w:r>
      <w:proofErr w:type="spellStart"/>
      <w:r>
        <w:t>anderst</w:t>
      </w:r>
      <w:proofErr w:type="spellEnd"/>
      <w:r>
        <w:t xml:space="preserve"> </w:t>
      </w:r>
      <w:proofErr w:type="spellStart"/>
      <w:r>
        <w:t>dan</w:t>
      </w:r>
      <w:proofErr w:type="spellEnd"/>
      <w:r>
        <w:t xml:space="preserve"> </w:t>
      </w:r>
      <w:proofErr w:type="spellStart"/>
      <w:r>
        <w:t>by</w:t>
      </w:r>
      <w:proofErr w:type="spellEnd"/>
      <w:r>
        <w:t xml:space="preserve"> Cristo, So wir </w:t>
      </w:r>
      <w:proofErr w:type="spellStart"/>
      <w:r>
        <w:t>anderst</w:t>
      </w:r>
      <w:proofErr w:type="spellEnd"/>
      <w:r>
        <w:t xml:space="preserve"> </w:t>
      </w:r>
      <w:proofErr w:type="spellStart"/>
      <w:r>
        <w:t>glaupt</w:t>
      </w:r>
      <w:proofErr w:type="spellEnd"/>
      <w:r>
        <w:t xml:space="preserve"> und </w:t>
      </w:r>
      <w:proofErr w:type="spellStart"/>
      <w:r>
        <w:t>erkent</w:t>
      </w:r>
      <w:proofErr w:type="spellEnd"/>
      <w:r>
        <w:t xml:space="preserve"> haben, das er ist </w:t>
      </w:r>
      <w:proofErr w:type="spellStart"/>
      <w:r>
        <w:t>Cristus</w:t>
      </w:r>
      <w:proofErr w:type="spellEnd"/>
      <w:r>
        <w:t xml:space="preserve"> ein Sun des lebendigen </w:t>
      </w:r>
      <w:proofErr w:type="spellStart"/>
      <w:r>
        <w:t>gots</w:t>
      </w:r>
      <w:proofErr w:type="spellEnd"/>
      <w:r>
        <w:t xml:space="preserve">. Wer mag </w:t>
      </w:r>
      <w:proofErr w:type="spellStart"/>
      <w:r>
        <w:t>begreiffen</w:t>
      </w:r>
      <w:proofErr w:type="spellEnd"/>
      <w:r>
        <w:t xml:space="preserve"> das esse und </w:t>
      </w:r>
      <w:proofErr w:type="spellStart"/>
      <w:r>
        <w:t>drinck</w:t>
      </w:r>
      <w:proofErr w:type="spellEnd"/>
      <w:r>
        <w:t xml:space="preserve"> von dem </w:t>
      </w:r>
      <w:proofErr w:type="spellStart"/>
      <w:r>
        <w:t>flaisch</w:t>
      </w:r>
      <w:proofErr w:type="spellEnd"/>
      <w:r>
        <w:t xml:space="preserve"> und </w:t>
      </w:r>
      <w:proofErr w:type="spellStart"/>
      <w:r>
        <w:t>blut</w:t>
      </w:r>
      <w:proofErr w:type="spellEnd"/>
      <w:r>
        <w:t xml:space="preserve">, Auch das wir </w:t>
      </w:r>
      <w:proofErr w:type="spellStart"/>
      <w:r>
        <w:t>tempel</w:t>
      </w:r>
      <w:proofErr w:type="spellEnd"/>
      <w:r>
        <w:t xml:space="preserve"> </w:t>
      </w:r>
      <w:proofErr w:type="spellStart"/>
      <w:r>
        <w:t>gots</w:t>
      </w:r>
      <w:proofErr w:type="spellEnd"/>
      <w:r>
        <w:t xml:space="preserve"> sind und den </w:t>
      </w:r>
      <w:proofErr w:type="spellStart"/>
      <w:r>
        <w:t>hailigen</w:t>
      </w:r>
      <w:proofErr w:type="spellEnd"/>
      <w:r>
        <w:t xml:space="preserve"> </w:t>
      </w:r>
      <w:proofErr w:type="spellStart"/>
      <w:r>
        <w:t>gaist</w:t>
      </w:r>
      <w:proofErr w:type="spellEnd"/>
      <w:r>
        <w:t xml:space="preserve"> haben, anders </w:t>
      </w:r>
      <w:proofErr w:type="spellStart"/>
      <w:r>
        <w:t>dan</w:t>
      </w:r>
      <w:proofErr w:type="spellEnd"/>
      <w:r>
        <w:t xml:space="preserve"> das wirs glauben und </w:t>
      </w:r>
      <w:proofErr w:type="spellStart"/>
      <w:r>
        <w:t>umb</w:t>
      </w:r>
      <w:proofErr w:type="spellEnd"/>
      <w:r>
        <w:t xml:space="preserve"> der </w:t>
      </w:r>
      <w:proofErr w:type="spellStart"/>
      <w:r>
        <w:t>red</w:t>
      </w:r>
      <w:proofErr w:type="spellEnd"/>
      <w:r>
        <w:t xml:space="preserve"> willen </w:t>
      </w:r>
      <w:proofErr w:type="spellStart"/>
      <w:r>
        <w:t>Cristi</w:t>
      </w:r>
      <w:proofErr w:type="spellEnd"/>
      <w:r>
        <w:t xml:space="preserve"> daran </w:t>
      </w:r>
      <w:proofErr w:type="spellStart"/>
      <w:r>
        <w:t>nit</w:t>
      </w:r>
      <w:proofErr w:type="spellEnd"/>
      <w:r>
        <w:t xml:space="preserve"> </w:t>
      </w:r>
      <w:proofErr w:type="spellStart"/>
      <w:r>
        <w:t>zweyfeln</w:t>
      </w:r>
      <w:proofErr w:type="spellEnd"/>
      <w:r>
        <w:t xml:space="preserve">. Der hats </w:t>
      </w:r>
      <w:proofErr w:type="spellStart"/>
      <w:r>
        <w:t>geredt</w:t>
      </w:r>
      <w:proofErr w:type="spellEnd"/>
      <w:r>
        <w:t xml:space="preserve">, der </w:t>
      </w:r>
      <w:proofErr w:type="spellStart"/>
      <w:r>
        <w:t>nit</w:t>
      </w:r>
      <w:proofErr w:type="spellEnd"/>
      <w:r>
        <w:t xml:space="preserve"> </w:t>
      </w:r>
      <w:proofErr w:type="spellStart"/>
      <w:r>
        <w:t>ligen</w:t>
      </w:r>
      <w:proofErr w:type="spellEnd"/>
      <w:r>
        <w:t xml:space="preserve"> </w:t>
      </w:r>
      <w:proofErr w:type="spellStart"/>
      <w:r>
        <w:t>kan</w:t>
      </w:r>
      <w:proofErr w:type="spellEnd"/>
      <w:r>
        <w:t xml:space="preserve">, wer das </w:t>
      </w:r>
      <w:proofErr w:type="spellStart"/>
      <w:r>
        <w:t>glaupt</w:t>
      </w:r>
      <w:proofErr w:type="spellEnd"/>
      <w:r>
        <w:t xml:space="preserve">, der </w:t>
      </w:r>
      <w:proofErr w:type="spellStart"/>
      <w:r>
        <w:t>wurt</w:t>
      </w:r>
      <w:proofErr w:type="spellEnd"/>
      <w:r>
        <w:t xml:space="preserve"> </w:t>
      </w:r>
      <w:proofErr w:type="spellStart"/>
      <w:r>
        <w:t>nit</w:t>
      </w:r>
      <w:proofErr w:type="spellEnd"/>
      <w:r>
        <w:t xml:space="preserve"> </w:t>
      </w:r>
      <w:proofErr w:type="spellStart"/>
      <w:r>
        <w:t>fel</w:t>
      </w:r>
      <w:proofErr w:type="spellEnd"/>
      <w:r>
        <w:t xml:space="preserve"> </w:t>
      </w:r>
      <w:proofErr w:type="spellStart"/>
      <w:r>
        <w:t>schiessen</w:t>
      </w:r>
      <w:proofErr w:type="spellEnd"/>
      <w:r>
        <w:t xml:space="preserve"> oder </w:t>
      </w:r>
      <w:proofErr w:type="spellStart"/>
      <w:r>
        <w:t>felstraich</w:t>
      </w:r>
      <w:proofErr w:type="spellEnd"/>
      <w:r>
        <w:t xml:space="preserve"> </w:t>
      </w:r>
      <w:proofErr w:type="spellStart"/>
      <w:r>
        <w:t>thon</w:t>
      </w:r>
      <w:proofErr w:type="spellEnd"/>
      <w:r>
        <w:t xml:space="preserve">. Das </w:t>
      </w:r>
      <w:proofErr w:type="spellStart"/>
      <w:r>
        <w:t>wurt</w:t>
      </w:r>
      <w:proofErr w:type="spellEnd"/>
      <w:r>
        <w:t xml:space="preserve"> </w:t>
      </w:r>
      <w:proofErr w:type="spellStart"/>
      <w:r>
        <w:t>kunt</w:t>
      </w:r>
      <w:proofErr w:type="spellEnd"/>
      <w:r>
        <w:t xml:space="preserve"> und offenbar werden zur </w:t>
      </w:r>
      <w:proofErr w:type="spellStart"/>
      <w:r>
        <w:t>zeyt</w:t>
      </w:r>
      <w:proofErr w:type="spellEnd"/>
      <w:r>
        <w:t xml:space="preserve"> der </w:t>
      </w:r>
      <w:proofErr w:type="spellStart"/>
      <w:r>
        <w:t>offenbarung</w:t>
      </w:r>
      <w:proofErr w:type="spellEnd"/>
      <w:r>
        <w:t xml:space="preserve"> der </w:t>
      </w:r>
      <w:proofErr w:type="spellStart"/>
      <w:r>
        <w:t>kinder</w:t>
      </w:r>
      <w:proofErr w:type="spellEnd"/>
      <w:r>
        <w:t xml:space="preserve"> </w:t>
      </w:r>
      <w:proofErr w:type="spellStart"/>
      <w:r>
        <w:t>gots;M</w:t>
      </w:r>
      <w:proofErr w:type="spellEnd"/>
      <w:r>
        <w:t xml:space="preserve"> in </w:t>
      </w:r>
      <w:proofErr w:type="spellStart"/>
      <w:r>
        <w:t>diser</w:t>
      </w:r>
      <w:proofErr w:type="spellEnd"/>
      <w:r>
        <w:t xml:space="preserve"> </w:t>
      </w:r>
      <w:proofErr w:type="spellStart"/>
      <w:r>
        <w:t>zeyt</w:t>
      </w:r>
      <w:proofErr w:type="spellEnd"/>
      <w:r>
        <w:t xml:space="preserve"> </w:t>
      </w:r>
      <w:proofErr w:type="spellStart"/>
      <w:r>
        <w:t>mogen</w:t>
      </w:r>
      <w:proofErr w:type="spellEnd"/>
      <w:r>
        <w:t xml:space="preserve"> wir </w:t>
      </w:r>
      <w:proofErr w:type="spellStart"/>
      <w:r>
        <w:t>nit</w:t>
      </w:r>
      <w:proofErr w:type="spellEnd"/>
      <w:r>
        <w:t xml:space="preserve"> ferner </w:t>
      </w:r>
      <w:proofErr w:type="spellStart"/>
      <w:r>
        <w:t>begreyffen</w:t>
      </w:r>
      <w:proofErr w:type="spellEnd"/>
      <w:r>
        <w:t xml:space="preserve">, Den glauben, das </w:t>
      </w:r>
      <w:proofErr w:type="spellStart"/>
      <w:r>
        <w:t>Got</w:t>
      </w:r>
      <w:proofErr w:type="spellEnd"/>
      <w:r>
        <w:t xml:space="preserve"> </w:t>
      </w:r>
      <w:proofErr w:type="spellStart"/>
      <w:r>
        <w:t>warhaftig</w:t>
      </w:r>
      <w:proofErr w:type="spellEnd"/>
      <w:r>
        <w:t xml:space="preserve"> sey und wir des </w:t>
      </w:r>
      <w:proofErr w:type="spellStart"/>
      <w:r>
        <w:t>uffs</w:t>
      </w:r>
      <w:proofErr w:type="spellEnd"/>
      <w:r>
        <w:t xml:space="preserve"> aller sicherst </w:t>
      </w:r>
      <w:proofErr w:type="spellStart"/>
      <w:r>
        <w:t>vergewisst</w:t>
      </w:r>
      <w:proofErr w:type="spellEnd"/>
      <w:r>
        <w:t xml:space="preserve">, Nemlich durchs </w:t>
      </w:r>
      <w:proofErr w:type="spellStart"/>
      <w:r>
        <w:t>wort</w:t>
      </w:r>
      <w:proofErr w:type="spellEnd"/>
      <w:r>
        <w:t xml:space="preserve">, das ewig bestendig ist und </w:t>
      </w:r>
      <w:proofErr w:type="spellStart"/>
      <w:r>
        <w:t>pleypt</w:t>
      </w:r>
      <w:proofErr w:type="spellEnd"/>
      <w:r>
        <w:t xml:space="preserve">. </w:t>
      </w:r>
      <w:proofErr w:type="spellStart"/>
      <w:r>
        <w:t>Vil</w:t>
      </w:r>
      <w:proofErr w:type="spellEnd"/>
      <w:r>
        <w:t xml:space="preserve"> glucks und heil, als die </w:t>
      </w:r>
      <w:proofErr w:type="spellStart"/>
      <w:r>
        <w:t>gotlich</w:t>
      </w:r>
      <w:proofErr w:type="spellEnd"/>
      <w:r>
        <w:t xml:space="preserve"> </w:t>
      </w:r>
      <w:proofErr w:type="spellStart"/>
      <w:r>
        <w:t>gnad</w:t>
      </w:r>
      <w:proofErr w:type="spellEnd"/>
      <w:r>
        <w:t xml:space="preserve"> ist, </w:t>
      </w:r>
      <w:proofErr w:type="spellStart"/>
      <w:r>
        <w:t>wunsch</w:t>
      </w:r>
      <w:proofErr w:type="spellEnd"/>
      <w:r>
        <w:t xml:space="preserve"> Ich euch zu </w:t>
      </w:r>
      <w:proofErr w:type="spellStart"/>
      <w:r>
        <w:t>ewerm</w:t>
      </w:r>
      <w:proofErr w:type="spellEnd"/>
      <w:r>
        <w:t xml:space="preserve"> </w:t>
      </w:r>
      <w:proofErr w:type="spellStart"/>
      <w:r>
        <w:t>selichen</w:t>
      </w:r>
      <w:proofErr w:type="spellEnd"/>
      <w:r>
        <w:t xml:space="preserve"> stand, und das </w:t>
      </w:r>
      <w:proofErr w:type="spellStart"/>
      <w:r>
        <w:t>jr</w:t>
      </w:r>
      <w:proofErr w:type="spellEnd"/>
      <w:r>
        <w:t xml:space="preserve"> fruchtbarlich </w:t>
      </w:r>
      <w:proofErr w:type="spellStart"/>
      <w:r>
        <w:t>mogent</w:t>
      </w:r>
      <w:proofErr w:type="spellEnd"/>
      <w:r>
        <w:t xml:space="preserve"> </w:t>
      </w:r>
      <w:proofErr w:type="spellStart"/>
      <w:r>
        <w:t>verkunden</w:t>
      </w:r>
      <w:proofErr w:type="spellEnd"/>
      <w:r>
        <w:t xml:space="preserve"> das </w:t>
      </w:r>
      <w:proofErr w:type="spellStart"/>
      <w:r>
        <w:t>hail</w:t>
      </w:r>
      <w:proofErr w:type="spellEnd"/>
      <w:r>
        <w:t xml:space="preserve"> aller </w:t>
      </w:r>
      <w:proofErr w:type="spellStart"/>
      <w:r>
        <w:t>glaubigen</w:t>
      </w:r>
      <w:proofErr w:type="spellEnd"/>
      <w:r>
        <w:t xml:space="preserve"> </w:t>
      </w:r>
      <w:proofErr w:type="spellStart"/>
      <w:r>
        <w:t>auss</w:t>
      </w:r>
      <w:proofErr w:type="spellEnd"/>
      <w:r>
        <w:t xml:space="preserve"> </w:t>
      </w:r>
      <w:proofErr w:type="spellStart"/>
      <w:r>
        <w:t>diser</w:t>
      </w:r>
      <w:proofErr w:type="spellEnd"/>
      <w:r>
        <w:t xml:space="preserve"> meiner </w:t>
      </w:r>
      <w:proofErr w:type="spellStart"/>
      <w:r>
        <w:t>schrift</w:t>
      </w:r>
      <w:proofErr w:type="spellEnd"/>
      <w:r>
        <w:t xml:space="preserve">, so ich </w:t>
      </w:r>
      <w:proofErr w:type="spellStart"/>
      <w:r>
        <w:t>eylentz</w:t>
      </w:r>
      <w:proofErr w:type="spellEnd"/>
      <w:r>
        <w:t xml:space="preserve"> </w:t>
      </w:r>
      <w:proofErr w:type="spellStart"/>
      <w:r>
        <w:t>gethon</w:t>
      </w:r>
      <w:proofErr w:type="spellEnd"/>
      <w:r>
        <w:t xml:space="preserve">, habt </w:t>
      </w:r>
      <w:proofErr w:type="spellStart"/>
      <w:r>
        <w:t>Ir</w:t>
      </w:r>
      <w:proofErr w:type="spellEnd"/>
      <w:r>
        <w:t xml:space="preserve"> mein </w:t>
      </w:r>
      <w:proofErr w:type="spellStart"/>
      <w:r>
        <w:t>meynung</w:t>
      </w:r>
      <w:proofErr w:type="spellEnd"/>
      <w:r>
        <w:t xml:space="preserve"> und </w:t>
      </w:r>
      <w:proofErr w:type="spellStart"/>
      <w:r>
        <w:t>grundt</w:t>
      </w:r>
      <w:proofErr w:type="spellEnd"/>
      <w:r>
        <w:t xml:space="preserve">, Und wo Ich euch </w:t>
      </w:r>
      <w:proofErr w:type="spellStart"/>
      <w:r>
        <w:t>bedeucht</w:t>
      </w:r>
      <w:proofErr w:type="spellEnd"/>
      <w:r>
        <w:t xml:space="preserve">, das Ich daran </w:t>
      </w:r>
      <w:proofErr w:type="spellStart"/>
      <w:r>
        <w:t>jrrt</w:t>
      </w:r>
      <w:proofErr w:type="spellEnd"/>
      <w:r>
        <w:t xml:space="preserve"> oder </w:t>
      </w:r>
      <w:proofErr w:type="spellStart"/>
      <w:r>
        <w:t>zuvil</w:t>
      </w:r>
      <w:proofErr w:type="spellEnd"/>
      <w:r>
        <w:t xml:space="preserve"> </w:t>
      </w:r>
      <w:proofErr w:type="spellStart"/>
      <w:r>
        <w:t>glaupt</w:t>
      </w:r>
      <w:proofErr w:type="spellEnd"/>
      <w:r>
        <w:t xml:space="preserve">, wie Ich von </w:t>
      </w:r>
      <w:proofErr w:type="spellStart"/>
      <w:r>
        <w:t>viln</w:t>
      </w:r>
      <w:proofErr w:type="spellEnd"/>
      <w:r>
        <w:t xml:space="preserve"> der </w:t>
      </w:r>
      <w:proofErr w:type="spellStart"/>
      <w:r>
        <w:t>meynung</w:t>
      </w:r>
      <w:proofErr w:type="spellEnd"/>
      <w:r>
        <w:t xml:space="preserve"> sein </w:t>
      </w:r>
      <w:proofErr w:type="spellStart"/>
      <w:r>
        <w:t>vernomen</w:t>
      </w:r>
      <w:proofErr w:type="spellEnd"/>
      <w:r>
        <w:t xml:space="preserve">, So </w:t>
      </w:r>
      <w:proofErr w:type="spellStart"/>
      <w:r>
        <w:t>beger</w:t>
      </w:r>
      <w:proofErr w:type="spellEnd"/>
      <w:r>
        <w:t xml:space="preserve"> Ich </w:t>
      </w:r>
      <w:proofErr w:type="spellStart"/>
      <w:r>
        <w:t>ewer</w:t>
      </w:r>
      <w:proofErr w:type="spellEnd"/>
      <w:r>
        <w:t xml:space="preserve"> </w:t>
      </w:r>
      <w:proofErr w:type="spellStart"/>
      <w:r>
        <w:t>underricht</w:t>
      </w:r>
      <w:proofErr w:type="spellEnd"/>
      <w:r>
        <w:t xml:space="preserve">, mich damit euch als meinem </w:t>
      </w:r>
      <w:proofErr w:type="spellStart"/>
      <w:r>
        <w:t>bruder</w:t>
      </w:r>
      <w:proofErr w:type="spellEnd"/>
      <w:r>
        <w:t xml:space="preserve"> </w:t>
      </w:r>
      <w:proofErr w:type="spellStart"/>
      <w:r>
        <w:t>bevelhend</w:t>
      </w:r>
      <w:proofErr w:type="spellEnd"/>
      <w:r>
        <w:t xml:space="preserve">. Dat. </w:t>
      </w:r>
      <w:proofErr w:type="spellStart"/>
      <w:r>
        <w:t>eylentz</w:t>
      </w:r>
      <w:proofErr w:type="spellEnd"/>
      <w:r>
        <w:t xml:space="preserve"> Montags nach </w:t>
      </w:r>
      <w:proofErr w:type="spellStart"/>
      <w:r>
        <w:t>pfaffen</w:t>
      </w:r>
      <w:proofErr w:type="spellEnd"/>
      <w:r>
        <w:t xml:space="preserve"> </w:t>
      </w:r>
      <w:proofErr w:type="spellStart"/>
      <w:r>
        <w:t>vassnacht</w:t>
      </w:r>
      <w:proofErr w:type="spellEnd"/>
      <w:r>
        <w:t xml:space="preserve"> Anno XXVI.</w:t>
      </w:r>
    </w:p>
    <w:p w14:paraId="50C3AD9F" w14:textId="77777777" w:rsidR="00E26195" w:rsidRDefault="00E26195">
      <w:pPr>
        <w:spacing w:after="0" w:line="240" w:lineRule="auto"/>
        <w:rPr>
          <w:rFonts w:eastAsia="Times New Roman"/>
          <w:b/>
          <w:bCs/>
          <w:color w:val="000000"/>
          <w:kern w:val="36"/>
          <w:sz w:val="36"/>
          <w:szCs w:val="48"/>
          <w:lang w:eastAsia="de-DE"/>
        </w:rPr>
      </w:pPr>
      <w:r>
        <w:br w:type="page"/>
      </w:r>
    </w:p>
    <w:p w14:paraId="161B63DF" w14:textId="6A66F997" w:rsidR="00E26195" w:rsidRDefault="00E26195" w:rsidP="00E26195">
      <w:pPr>
        <w:pStyle w:val="berschrift1"/>
      </w:pPr>
      <w:r w:rsidRPr="00E26195">
        <w:t xml:space="preserve">An </w:t>
      </w:r>
      <w:r>
        <w:t xml:space="preserve">Martin </w:t>
      </w:r>
      <w:r w:rsidRPr="00E26195">
        <w:t>Luther.</w:t>
      </w:r>
    </w:p>
    <w:p w14:paraId="33D31FFA" w14:textId="77777777" w:rsidR="00E26195" w:rsidRDefault="00E26195" w:rsidP="00E26195">
      <w:pPr>
        <w:pStyle w:val="StandardWeb"/>
      </w:pPr>
      <w:r>
        <w:t xml:space="preserve">Was ich allezeit Guts </w:t>
      </w:r>
      <w:proofErr w:type="spellStart"/>
      <w:r>
        <w:t>vermagk</w:t>
      </w:r>
      <w:proofErr w:type="spellEnd"/>
      <w:r>
        <w:t xml:space="preserve"> zuvor. Lieber Herre und Bruder in Christo! Ich will euch nit verhalten, nachdem mein Prediger zu </w:t>
      </w:r>
      <w:proofErr w:type="spellStart"/>
      <w:r>
        <w:t>Cronbergk</w:t>
      </w:r>
      <w:proofErr w:type="spellEnd"/>
      <w:r>
        <w:t xml:space="preserve"> das </w:t>
      </w:r>
      <w:proofErr w:type="spellStart"/>
      <w:r>
        <w:t>Buchlin</w:t>
      </w:r>
      <w:proofErr w:type="spellEnd"/>
      <w:r>
        <w:t xml:space="preserve">, das ihr De </w:t>
      </w:r>
      <w:proofErr w:type="spellStart"/>
      <w:r>
        <w:t>abroganda</w:t>
      </w:r>
      <w:proofErr w:type="spellEnd"/>
      <w:r>
        <w:t xml:space="preserve"> </w:t>
      </w:r>
      <w:proofErr w:type="spellStart"/>
      <w:r>
        <w:t>missa</w:t>
      </w:r>
      <w:proofErr w:type="spellEnd"/>
      <w:r>
        <w:t xml:space="preserve"> habt lassen </w:t>
      </w:r>
      <w:proofErr w:type="spellStart"/>
      <w:r>
        <w:t>ußgehen</w:t>
      </w:r>
      <w:proofErr w:type="spellEnd"/>
      <w:r>
        <w:t xml:space="preserve">, mir </w:t>
      </w:r>
      <w:proofErr w:type="spellStart"/>
      <w:r>
        <w:t>geteutscht</w:t>
      </w:r>
      <w:proofErr w:type="spellEnd"/>
      <w:r>
        <w:t xml:space="preserve"> hat, und dann ich verhoff, Nutz bringen soll, so </w:t>
      </w:r>
      <w:proofErr w:type="spellStart"/>
      <w:r>
        <w:t>dasselbig</w:t>
      </w:r>
      <w:proofErr w:type="spellEnd"/>
      <w:r>
        <w:t xml:space="preserve"> in Druck komme, </w:t>
      </w:r>
      <w:proofErr w:type="spellStart"/>
      <w:r>
        <w:t>hjabe</w:t>
      </w:r>
      <w:proofErr w:type="spellEnd"/>
      <w:r>
        <w:t xml:space="preserve"> </w:t>
      </w:r>
      <w:proofErr w:type="spellStart"/>
      <w:r>
        <w:t>herumb</w:t>
      </w:r>
      <w:proofErr w:type="spellEnd"/>
      <w:r>
        <w:t xml:space="preserve"> </w:t>
      </w:r>
      <w:proofErr w:type="spellStart"/>
      <w:r>
        <w:t>solichs</w:t>
      </w:r>
      <w:proofErr w:type="spellEnd"/>
      <w:r>
        <w:t xml:space="preserve"> zu drucken verschickt einem evangelischen Doctor mit einer Schrift, welcher ich euch Abschrift schick. </w:t>
      </w:r>
      <w:proofErr w:type="spellStart"/>
      <w:r>
        <w:t>Dieselbig</w:t>
      </w:r>
      <w:proofErr w:type="spellEnd"/>
      <w:r>
        <w:t xml:space="preserve"> </w:t>
      </w:r>
      <w:proofErr w:type="spellStart"/>
      <w:r>
        <w:t>wirdet</w:t>
      </w:r>
      <w:proofErr w:type="spellEnd"/>
      <w:r>
        <w:t xml:space="preserve"> </w:t>
      </w:r>
      <w:proofErr w:type="spellStart"/>
      <w:r>
        <w:t>darvornen</w:t>
      </w:r>
      <w:proofErr w:type="spellEnd"/>
      <w:r>
        <w:t xml:space="preserve"> auch gedruckt werden. Weiter schick ich euch hiemit ein gedruckte Schrift, die Franz von Sickingen an seinen </w:t>
      </w:r>
      <w:proofErr w:type="spellStart"/>
      <w:r>
        <w:t>Schweir</w:t>
      </w:r>
      <w:proofErr w:type="spellEnd"/>
      <w:r>
        <w:t xml:space="preserve"> gethan hat, </w:t>
      </w:r>
      <w:proofErr w:type="spellStart"/>
      <w:r>
        <w:t>dorin</w:t>
      </w:r>
      <w:proofErr w:type="spellEnd"/>
      <w:r>
        <w:t xml:space="preserve"> ihr seinen Geist spuren </w:t>
      </w:r>
      <w:proofErr w:type="spellStart"/>
      <w:r>
        <w:t>moget</w:t>
      </w:r>
      <w:proofErr w:type="spellEnd"/>
      <w:r>
        <w:t xml:space="preserve">. Der Geist Gottes und die Gerechtigkeit haben lange Zeit und vor </w:t>
      </w:r>
      <w:proofErr w:type="spellStart"/>
      <w:r>
        <w:t>zehen</w:t>
      </w:r>
      <w:proofErr w:type="spellEnd"/>
      <w:r>
        <w:t xml:space="preserve"> Jahren zu </w:t>
      </w:r>
      <w:proofErr w:type="spellStart"/>
      <w:r>
        <w:t>Ebernbergk</w:t>
      </w:r>
      <w:proofErr w:type="spellEnd"/>
      <w:r>
        <w:t xml:space="preserve"> in Franzen Haus </w:t>
      </w:r>
      <w:proofErr w:type="spellStart"/>
      <w:r>
        <w:t>gehauset</w:t>
      </w:r>
      <w:proofErr w:type="spellEnd"/>
      <w:r>
        <w:t xml:space="preserve">, deß bin ich gewiß. Der </w:t>
      </w:r>
      <w:proofErr w:type="spellStart"/>
      <w:r>
        <w:t>gutig</w:t>
      </w:r>
      <w:proofErr w:type="spellEnd"/>
      <w:r>
        <w:t xml:space="preserve"> Gott wolle </w:t>
      </w:r>
      <w:proofErr w:type="spellStart"/>
      <w:r>
        <w:t>solichs</w:t>
      </w:r>
      <w:proofErr w:type="spellEnd"/>
      <w:r>
        <w:t xml:space="preserve"> </w:t>
      </w:r>
      <w:proofErr w:type="spellStart"/>
      <w:r>
        <w:t>forder</w:t>
      </w:r>
      <w:proofErr w:type="spellEnd"/>
      <w:r>
        <w:t xml:space="preserve"> mit Gnaden mehr erleuchten und erhalten. Allen Tag leset man zu </w:t>
      </w:r>
      <w:proofErr w:type="spellStart"/>
      <w:r>
        <w:t>Ebernbergk</w:t>
      </w:r>
      <w:proofErr w:type="spellEnd"/>
      <w:r>
        <w:t xml:space="preserve"> ein Stuck der Episteln und Evangelii unter der Meß zu </w:t>
      </w:r>
      <w:proofErr w:type="spellStart"/>
      <w:r>
        <w:t>teutsch</w:t>
      </w:r>
      <w:proofErr w:type="spellEnd"/>
      <w:r>
        <w:t xml:space="preserve">, und nach der Meß ein Propheten, desgleichen Abends zu der Salve-Zeit. Item das Wort Gottes </w:t>
      </w:r>
      <w:proofErr w:type="spellStart"/>
      <w:r>
        <w:t>nimpt</w:t>
      </w:r>
      <w:proofErr w:type="spellEnd"/>
      <w:r>
        <w:t xml:space="preserve"> </w:t>
      </w:r>
      <w:proofErr w:type="spellStart"/>
      <w:r>
        <w:t>ziemblicher</w:t>
      </w:r>
      <w:proofErr w:type="spellEnd"/>
      <w:r>
        <w:t xml:space="preserve"> Maß an etlichen Orten bei uns zu. Darneben aber wird es an etlichen Orten hart verdruckt, deßhalb ich besorge, dieselben </w:t>
      </w:r>
      <w:proofErr w:type="spellStart"/>
      <w:r>
        <w:t>Verdrucker</w:t>
      </w:r>
      <w:proofErr w:type="spellEnd"/>
      <w:r>
        <w:t xml:space="preserve"> seine von Gott verhärtet, vielleicht zu ihrer greulichen Straf. Der Wille Gotts </w:t>
      </w:r>
      <w:proofErr w:type="spellStart"/>
      <w:r>
        <w:t>wirdet</w:t>
      </w:r>
      <w:proofErr w:type="spellEnd"/>
      <w:r>
        <w:t xml:space="preserve"> seinen </w:t>
      </w:r>
      <w:proofErr w:type="spellStart"/>
      <w:r>
        <w:t>Furgangk</w:t>
      </w:r>
      <w:proofErr w:type="spellEnd"/>
      <w:r>
        <w:t xml:space="preserve"> haben. Der barmherzig Gott wolle uns durch sein Gnade wahr Erkenntniß geben unserer Sunden und Irrung. Hiemit </w:t>
      </w:r>
      <w:proofErr w:type="spellStart"/>
      <w:r>
        <w:t>befelch</w:t>
      </w:r>
      <w:proofErr w:type="spellEnd"/>
      <w:r>
        <w:t xml:space="preserve"> ich euch dem gnädigen Gott mit allen euern Mitdienern Gottes. Datum </w:t>
      </w:r>
      <w:proofErr w:type="spellStart"/>
      <w:r>
        <w:t>uf</w:t>
      </w:r>
      <w:proofErr w:type="spellEnd"/>
      <w:r>
        <w:t xml:space="preserve"> </w:t>
      </w:r>
      <w:proofErr w:type="spellStart"/>
      <w:r>
        <w:t>Durstag</w:t>
      </w:r>
      <w:proofErr w:type="spellEnd"/>
      <w:r>
        <w:t xml:space="preserve"> nach Laurentii anno etc. XXII.</w:t>
      </w:r>
    </w:p>
    <w:p w14:paraId="457E9BFA" w14:textId="77777777" w:rsidR="00E26195" w:rsidRDefault="00E26195" w:rsidP="00E26195">
      <w:pPr>
        <w:pStyle w:val="StandardWeb"/>
      </w:pPr>
      <w:proofErr w:type="spellStart"/>
      <w:r>
        <w:t>Hardtmudt</w:t>
      </w:r>
      <w:proofErr w:type="spellEnd"/>
      <w:r>
        <w:t xml:space="preserve"> von </w:t>
      </w:r>
      <w:proofErr w:type="spellStart"/>
      <w:r>
        <w:t>Cronbergk</w:t>
      </w:r>
      <w:proofErr w:type="spellEnd"/>
      <w:r>
        <w:t>.</w:t>
      </w:r>
    </w:p>
    <w:p w14:paraId="1384A973" w14:textId="77777777" w:rsidR="00E26195" w:rsidRDefault="00E26195">
      <w:pPr>
        <w:spacing w:after="0" w:line="240" w:lineRule="auto"/>
        <w:rPr>
          <w:rFonts w:eastAsia="Times New Roman"/>
          <w:b/>
          <w:bCs/>
          <w:color w:val="000000"/>
          <w:kern w:val="36"/>
          <w:sz w:val="36"/>
          <w:szCs w:val="48"/>
          <w:lang w:eastAsia="de-DE"/>
        </w:rPr>
      </w:pPr>
      <w:r>
        <w:br w:type="page"/>
      </w:r>
    </w:p>
    <w:p w14:paraId="2363EC69" w14:textId="606CEE86" w:rsidR="00E26195" w:rsidRDefault="00E26195" w:rsidP="00E26195">
      <w:pPr>
        <w:pStyle w:val="berschrift1"/>
      </w:pPr>
      <w:r w:rsidRPr="00E26195">
        <w:t xml:space="preserve">Der </w:t>
      </w:r>
      <w:proofErr w:type="spellStart"/>
      <w:r w:rsidRPr="00E26195">
        <w:t>Brieff</w:t>
      </w:r>
      <w:proofErr w:type="spellEnd"/>
      <w:r w:rsidRPr="00E26195">
        <w:t xml:space="preserve"> an </w:t>
      </w:r>
      <w:proofErr w:type="spellStart"/>
      <w:r w:rsidRPr="00E26195">
        <w:t>Romische</w:t>
      </w:r>
      <w:proofErr w:type="spellEnd"/>
      <w:r w:rsidRPr="00E26195">
        <w:t xml:space="preserve"> </w:t>
      </w:r>
      <w:proofErr w:type="spellStart"/>
      <w:r w:rsidRPr="00E26195">
        <w:t>keyszerliche</w:t>
      </w:r>
      <w:proofErr w:type="spellEnd"/>
      <w:r w:rsidRPr="00E26195">
        <w:t xml:space="preserve"> </w:t>
      </w:r>
      <w:proofErr w:type="spellStart"/>
      <w:r w:rsidRPr="00E26195">
        <w:t>Maiestat</w:t>
      </w:r>
      <w:proofErr w:type="spellEnd"/>
      <w:r w:rsidRPr="00E26195">
        <w:t xml:space="preserve"> </w:t>
      </w:r>
    </w:p>
    <w:p w14:paraId="4B713CA1" w14:textId="77777777" w:rsidR="00E26195" w:rsidRDefault="00E26195" w:rsidP="00E26195">
      <w:pPr>
        <w:pStyle w:val="StandardWeb"/>
      </w:pPr>
      <w:proofErr w:type="spellStart"/>
      <w:r>
        <w:t>Vnvberwintlichster</w:t>
      </w:r>
      <w:proofErr w:type="spellEnd"/>
      <w:r>
        <w:t xml:space="preserve">/ </w:t>
      </w:r>
      <w:proofErr w:type="spellStart"/>
      <w:r>
        <w:t>durchleuchtigster</w:t>
      </w:r>
      <w:proofErr w:type="spellEnd"/>
      <w:r>
        <w:t xml:space="preserve"> </w:t>
      </w:r>
      <w:proofErr w:type="spellStart"/>
      <w:r>
        <w:t>groszmechtigster</w:t>
      </w:r>
      <w:proofErr w:type="spellEnd"/>
      <w:r>
        <w:t xml:space="preserve"> </w:t>
      </w:r>
      <w:proofErr w:type="spellStart"/>
      <w:r>
        <w:t>vnd</w:t>
      </w:r>
      <w:proofErr w:type="spellEnd"/>
      <w:r>
        <w:t xml:space="preserve"> Christlicher Kayser O Caroli/ Ich </w:t>
      </w:r>
      <w:proofErr w:type="spellStart"/>
      <w:r>
        <w:t>ausz</w:t>
      </w:r>
      <w:proofErr w:type="spellEnd"/>
      <w:r>
        <w:t xml:space="preserve"> dem geringsten deiner </w:t>
      </w:r>
      <w:proofErr w:type="spellStart"/>
      <w:r>
        <w:t>Maiestat</w:t>
      </w:r>
      <w:proofErr w:type="spellEnd"/>
      <w:r>
        <w:t xml:space="preserve"> </w:t>
      </w:r>
      <w:proofErr w:type="spellStart"/>
      <w:r>
        <w:t>diener</w:t>
      </w:r>
      <w:proofErr w:type="spellEnd"/>
      <w:r>
        <w:t xml:space="preserve"> hab </w:t>
      </w:r>
      <w:proofErr w:type="spellStart"/>
      <w:r>
        <w:t>hertzlich</w:t>
      </w:r>
      <w:proofErr w:type="spellEnd"/>
      <w:r>
        <w:t xml:space="preserve"> </w:t>
      </w:r>
      <w:proofErr w:type="spellStart"/>
      <w:r>
        <w:t>betracht</w:t>
      </w:r>
      <w:proofErr w:type="spellEnd"/>
      <w:r>
        <w:t xml:space="preserve">/ die hohe </w:t>
      </w:r>
      <w:proofErr w:type="spellStart"/>
      <w:r>
        <w:t>vnd</w:t>
      </w:r>
      <w:proofErr w:type="spellEnd"/>
      <w:r>
        <w:t xml:space="preserve"> grosse </w:t>
      </w:r>
      <w:proofErr w:type="spellStart"/>
      <w:r>
        <w:t>delues</w:t>
      </w:r>
      <w:proofErr w:type="spellEnd"/>
      <w:r>
        <w:t xml:space="preserve"> </w:t>
      </w:r>
      <w:proofErr w:type="spellStart"/>
      <w:r>
        <w:t>obgemelten</w:t>
      </w:r>
      <w:proofErr w:type="spellEnd"/>
      <w:r>
        <w:t xml:space="preserve"> </w:t>
      </w:r>
      <w:proofErr w:type="spellStart"/>
      <w:r>
        <w:t>titels</w:t>
      </w:r>
      <w:proofErr w:type="spellEnd"/>
      <w:r>
        <w:t xml:space="preserve">/ </w:t>
      </w:r>
      <w:proofErr w:type="spellStart"/>
      <w:r>
        <w:t>wilcher</w:t>
      </w:r>
      <w:proofErr w:type="spellEnd"/>
      <w:r>
        <w:t xml:space="preserve"> dir durch die aller </w:t>
      </w:r>
      <w:proofErr w:type="spellStart"/>
      <w:r>
        <w:t>hochst</w:t>
      </w:r>
      <w:proofErr w:type="spellEnd"/>
      <w:r>
        <w:t xml:space="preserve"> </w:t>
      </w:r>
      <w:proofErr w:type="spellStart"/>
      <w:r>
        <w:t>gnade</w:t>
      </w:r>
      <w:proofErr w:type="spellEnd"/>
      <w:r>
        <w:t xml:space="preserve"> </w:t>
      </w:r>
      <w:proofErr w:type="spellStart"/>
      <w:r>
        <w:t>gotis</w:t>
      </w:r>
      <w:proofErr w:type="spellEnd"/>
      <w:r>
        <w:t xml:space="preserve"> </w:t>
      </w:r>
      <w:proofErr w:type="spellStart"/>
      <w:r>
        <w:t>warhaftiglich</w:t>
      </w:r>
      <w:proofErr w:type="spellEnd"/>
      <w:r>
        <w:t xml:space="preserve"> zugeordnet ist.</w:t>
      </w:r>
    </w:p>
    <w:p w14:paraId="522FC713" w14:textId="77777777" w:rsidR="00E26195" w:rsidRDefault="00E26195" w:rsidP="00E26195">
      <w:pPr>
        <w:pStyle w:val="StandardWeb"/>
      </w:pPr>
      <w:proofErr w:type="spellStart"/>
      <w:r>
        <w:t>Deszhalben</w:t>
      </w:r>
      <w:proofErr w:type="spellEnd"/>
      <w:r>
        <w:t xml:space="preserve"> erfordert die grosse </w:t>
      </w:r>
      <w:proofErr w:type="spellStart"/>
      <w:r>
        <w:t>notturfft</w:t>
      </w:r>
      <w:proofErr w:type="spellEnd"/>
      <w:r>
        <w:t xml:space="preserve"> das </w:t>
      </w:r>
      <w:proofErr w:type="spellStart"/>
      <w:r>
        <w:t>dw</w:t>
      </w:r>
      <w:proofErr w:type="spellEnd"/>
      <w:r>
        <w:t xml:space="preserve"> geschickt seist dich durch einen </w:t>
      </w:r>
      <w:proofErr w:type="spellStart"/>
      <w:r>
        <w:t>demutigen</w:t>
      </w:r>
      <w:proofErr w:type="spellEnd"/>
      <w:r>
        <w:t xml:space="preserve"> geist </w:t>
      </w:r>
      <w:proofErr w:type="spellStart"/>
      <w:r>
        <w:t>entpfenglich</w:t>
      </w:r>
      <w:proofErr w:type="spellEnd"/>
      <w:r>
        <w:t xml:space="preserve"> zumachen/ solcher </w:t>
      </w:r>
      <w:proofErr w:type="spellStart"/>
      <w:r>
        <w:t>vber</w:t>
      </w:r>
      <w:proofErr w:type="spellEnd"/>
      <w:r>
        <w:t xml:space="preserve"> </w:t>
      </w:r>
      <w:proofErr w:type="spellStart"/>
      <w:r>
        <w:t>hoen</w:t>
      </w:r>
      <w:proofErr w:type="spellEnd"/>
      <w:r>
        <w:t xml:space="preserve"> </w:t>
      </w:r>
      <w:proofErr w:type="spellStart"/>
      <w:r>
        <w:t>gnade</w:t>
      </w:r>
      <w:proofErr w:type="spellEnd"/>
      <w:r>
        <w:t xml:space="preserve"> von </w:t>
      </w:r>
      <w:proofErr w:type="spellStart"/>
      <w:r>
        <w:t>got</w:t>
      </w:r>
      <w:proofErr w:type="spellEnd"/>
      <w:r>
        <w:t xml:space="preserve"> </w:t>
      </w:r>
      <w:proofErr w:type="spellStart"/>
      <w:r>
        <w:t>zuentpfahen</w:t>
      </w:r>
      <w:proofErr w:type="spellEnd"/>
      <w:r>
        <w:t xml:space="preserve"> zu gleich wie die </w:t>
      </w:r>
      <w:proofErr w:type="spellStart"/>
      <w:r>
        <w:t>mutter</w:t>
      </w:r>
      <w:proofErr w:type="spellEnd"/>
      <w:r>
        <w:t xml:space="preserve"> </w:t>
      </w:r>
      <w:proofErr w:type="spellStart"/>
      <w:r>
        <w:t>gottis</w:t>
      </w:r>
      <w:proofErr w:type="spellEnd"/>
      <w:r>
        <w:t xml:space="preserve"> durch </w:t>
      </w:r>
      <w:proofErr w:type="spellStart"/>
      <w:r>
        <w:t>yhre</w:t>
      </w:r>
      <w:proofErr w:type="spellEnd"/>
      <w:r>
        <w:t xml:space="preserve"> </w:t>
      </w:r>
      <w:proofErr w:type="spellStart"/>
      <w:r>
        <w:t>bewilligung</w:t>
      </w:r>
      <w:proofErr w:type="spellEnd"/>
      <w:r>
        <w:t xml:space="preserve">/ </w:t>
      </w:r>
      <w:proofErr w:type="spellStart"/>
      <w:r>
        <w:t>vnd</w:t>
      </w:r>
      <w:proofErr w:type="spellEnd"/>
      <w:r>
        <w:t xml:space="preserve"> das sie den </w:t>
      </w:r>
      <w:proofErr w:type="spellStart"/>
      <w:r>
        <w:t>wortten</w:t>
      </w:r>
      <w:proofErr w:type="spellEnd"/>
      <w:r>
        <w:t xml:space="preserve"> glaubt ein </w:t>
      </w:r>
      <w:proofErr w:type="spellStart"/>
      <w:r>
        <w:t>mutter</w:t>
      </w:r>
      <w:proofErr w:type="spellEnd"/>
      <w:r>
        <w:t xml:space="preserve"> worden ist des </w:t>
      </w:r>
      <w:proofErr w:type="spellStart"/>
      <w:r>
        <w:t>hymmelischen</w:t>
      </w:r>
      <w:proofErr w:type="spellEnd"/>
      <w:r>
        <w:t xml:space="preserve"> ewigen </w:t>
      </w:r>
      <w:proofErr w:type="spellStart"/>
      <w:r>
        <w:t>kunigs</w:t>
      </w:r>
      <w:proofErr w:type="spellEnd"/>
      <w:r>
        <w:t>.</w:t>
      </w:r>
    </w:p>
    <w:p w14:paraId="0DF514E6" w14:textId="77777777" w:rsidR="00E26195" w:rsidRDefault="00E26195" w:rsidP="00E26195">
      <w:pPr>
        <w:pStyle w:val="StandardWeb"/>
      </w:pPr>
      <w:r>
        <w:t xml:space="preserve">O </w:t>
      </w:r>
      <w:proofErr w:type="spellStart"/>
      <w:r>
        <w:t>keyszer</w:t>
      </w:r>
      <w:proofErr w:type="spellEnd"/>
      <w:r>
        <w:t xml:space="preserve"> der </w:t>
      </w:r>
      <w:proofErr w:type="spellStart"/>
      <w:r>
        <w:t>almechtig</w:t>
      </w:r>
      <w:proofErr w:type="spellEnd"/>
      <w:r>
        <w:t xml:space="preserve"> </w:t>
      </w:r>
      <w:proofErr w:type="spellStart"/>
      <w:r>
        <w:t>got</w:t>
      </w:r>
      <w:proofErr w:type="spellEnd"/>
      <w:r>
        <w:t xml:space="preserve"> durch sein </w:t>
      </w:r>
      <w:proofErr w:type="spellStart"/>
      <w:r>
        <w:t>gotliche</w:t>
      </w:r>
      <w:proofErr w:type="spellEnd"/>
      <w:r>
        <w:t xml:space="preserve"> </w:t>
      </w:r>
      <w:proofErr w:type="spellStart"/>
      <w:r>
        <w:t>gnade</w:t>
      </w:r>
      <w:proofErr w:type="spellEnd"/>
      <w:r>
        <w:t xml:space="preserve"> </w:t>
      </w:r>
      <w:proofErr w:type="spellStart"/>
      <w:r>
        <w:t>vnd</w:t>
      </w:r>
      <w:proofErr w:type="spellEnd"/>
      <w:r>
        <w:t xml:space="preserve"> </w:t>
      </w:r>
      <w:proofErr w:type="spellStart"/>
      <w:r>
        <w:t>mildickeit</w:t>
      </w:r>
      <w:proofErr w:type="spellEnd"/>
      <w:r>
        <w:t xml:space="preserve">/ </w:t>
      </w:r>
      <w:proofErr w:type="spellStart"/>
      <w:r>
        <w:t>berufft</w:t>
      </w:r>
      <w:proofErr w:type="spellEnd"/>
      <w:r>
        <w:t xml:space="preserve"> dich zu </w:t>
      </w:r>
      <w:proofErr w:type="spellStart"/>
      <w:r>
        <w:t>obgemlts</w:t>
      </w:r>
      <w:proofErr w:type="spellEnd"/>
      <w:r>
        <w:t xml:space="preserve"> </w:t>
      </w:r>
      <w:proofErr w:type="spellStart"/>
      <w:r>
        <w:t>titels</w:t>
      </w:r>
      <w:proofErr w:type="spellEnd"/>
      <w:r>
        <w:t xml:space="preserve"> </w:t>
      </w:r>
      <w:proofErr w:type="spellStart"/>
      <w:r>
        <w:t>wirdigkeit</w:t>
      </w:r>
      <w:proofErr w:type="spellEnd"/>
      <w:r>
        <w:t xml:space="preserve">/ in deinem </w:t>
      </w:r>
      <w:proofErr w:type="spellStart"/>
      <w:r>
        <w:t>gewalt</w:t>
      </w:r>
      <w:proofErr w:type="spellEnd"/>
      <w:r>
        <w:t xml:space="preserve"> steht </w:t>
      </w:r>
      <w:proofErr w:type="spellStart"/>
      <w:r>
        <w:t>nit</w:t>
      </w:r>
      <w:proofErr w:type="spellEnd"/>
      <w:r>
        <w:t xml:space="preserve"> allein/ ein </w:t>
      </w:r>
      <w:proofErr w:type="spellStart"/>
      <w:r>
        <w:t>knecht</w:t>
      </w:r>
      <w:proofErr w:type="spellEnd"/>
      <w:r>
        <w:t xml:space="preserve"> </w:t>
      </w:r>
      <w:proofErr w:type="spellStart"/>
      <w:r>
        <w:t>gottis</w:t>
      </w:r>
      <w:proofErr w:type="spellEnd"/>
      <w:r>
        <w:t xml:space="preserve"> </w:t>
      </w:r>
      <w:proofErr w:type="spellStart"/>
      <w:r>
        <w:t>zusein</w:t>
      </w:r>
      <w:proofErr w:type="spellEnd"/>
      <w:r>
        <w:t xml:space="preserve">/ </w:t>
      </w:r>
      <w:proofErr w:type="spellStart"/>
      <w:r>
        <w:t>szunder</w:t>
      </w:r>
      <w:proofErr w:type="spellEnd"/>
      <w:r>
        <w:t xml:space="preserve"> auch ein </w:t>
      </w:r>
      <w:proofErr w:type="spellStart"/>
      <w:r>
        <w:t>kind</w:t>
      </w:r>
      <w:proofErr w:type="spellEnd"/>
      <w:r>
        <w:t xml:space="preserve"> </w:t>
      </w:r>
      <w:proofErr w:type="spellStart"/>
      <w:r>
        <w:t>gottis</w:t>
      </w:r>
      <w:proofErr w:type="spellEnd"/>
      <w:r>
        <w:t xml:space="preserve">/ </w:t>
      </w:r>
      <w:proofErr w:type="spellStart"/>
      <w:r>
        <w:t>szo</w:t>
      </w:r>
      <w:proofErr w:type="spellEnd"/>
      <w:r>
        <w:t xml:space="preserve"> du dich </w:t>
      </w:r>
      <w:proofErr w:type="spellStart"/>
      <w:r>
        <w:t>eynisz</w:t>
      </w:r>
      <w:proofErr w:type="spellEnd"/>
      <w:r>
        <w:t xml:space="preserve"> mit </w:t>
      </w:r>
      <w:proofErr w:type="spellStart"/>
      <w:r>
        <w:t>kindtlicher</w:t>
      </w:r>
      <w:proofErr w:type="spellEnd"/>
      <w:r>
        <w:t xml:space="preserve"> </w:t>
      </w:r>
      <w:proofErr w:type="spellStart"/>
      <w:r>
        <w:t>forcht</w:t>
      </w:r>
      <w:proofErr w:type="spellEnd"/>
      <w:r>
        <w:t xml:space="preserve"> deinem </w:t>
      </w:r>
      <w:proofErr w:type="spellStart"/>
      <w:r>
        <w:t>hern</w:t>
      </w:r>
      <w:proofErr w:type="spellEnd"/>
      <w:r>
        <w:t xml:space="preserve"> </w:t>
      </w:r>
      <w:proofErr w:type="spellStart"/>
      <w:r>
        <w:t>vnd</w:t>
      </w:r>
      <w:proofErr w:type="spellEnd"/>
      <w:r>
        <w:t xml:space="preserve"> </w:t>
      </w:r>
      <w:proofErr w:type="spellStart"/>
      <w:r>
        <w:t>hymlischen</w:t>
      </w:r>
      <w:proofErr w:type="spellEnd"/>
      <w:r>
        <w:t xml:space="preserve"> </w:t>
      </w:r>
      <w:proofErr w:type="spellStart"/>
      <w:r>
        <w:t>vatter</w:t>
      </w:r>
      <w:proofErr w:type="spellEnd"/>
      <w:r>
        <w:t xml:space="preserve"> ergibt.</w:t>
      </w:r>
    </w:p>
    <w:p w14:paraId="0E2F6BBD" w14:textId="77777777" w:rsidR="00E26195" w:rsidRDefault="00E26195" w:rsidP="00E26195">
      <w:pPr>
        <w:pStyle w:val="StandardWeb"/>
      </w:pPr>
      <w:proofErr w:type="spellStart"/>
      <w:r>
        <w:t>Szo</w:t>
      </w:r>
      <w:proofErr w:type="spellEnd"/>
      <w:r>
        <w:t xml:space="preserve"> wurdet der selbig dein </w:t>
      </w:r>
      <w:proofErr w:type="spellStart"/>
      <w:r>
        <w:t>hymelischer</w:t>
      </w:r>
      <w:proofErr w:type="spellEnd"/>
      <w:r>
        <w:t xml:space="preserve"> </w:t>
      </w:r>
      <w:proofErr w:type="spellStart"/>
      <w:r>
        <w:t>vatter</w:t>
      </w:r>
      <w:proofErr w:type="spellEnd"/>
      <w:r>
        <w:t xml:space="preserve"> dich frey ledig machen/ vor aller menschlicher </w:t>
      </w:r>
      <w:proofErr w:type="spellStart"/>
      <w:r>
        <w:t>forcht</w:t>
      </w:r>
      <w:proofErr w:type="spellEnd"/>
      <w:r>
        <w:t>.</w:t>
      </w:r>
    </w:p>
    <w:p w14:paraId="4C44DD45" w14:textId="77777777" w:rsidR="00E26195" w:rsidRDefault="00E26195" w:rsidP="00E26195">
      <w:pPr>
        <w:pStyle w:val="StandardWeb"/>
      </w:pPr>
      <w:r>
        <w:t xml:space="preserve">O </w:t>
      </w:r>
      <w:proofErr w:type="spellStart"/>
      <w:r>
        <w:t>Keyszer</w:t>
      </w:r>
      <w:proofErr w:type="spellEnd"/>
      <w:r>
        <w:t xml:space="preserve"> so du </w:t>
      </w:r>
      <w:proofErr w:type="spellStart"/>
      <w:r>
        <w:t>annimbst</w:t>
      </w:r>
      <w:proofErr w:type="spellEnd"/>
      <w:r>
        <w:t xml:space="preserve"> die </w:t>
      </w:r>
      <w:proofErr w:type="spellStart"/>
      <w:r>
        <w:t>forcht</w:t>
      </w:r>
      <w:proofErr w:type="spellEnd"/>
      <w:r>
        <w:t xml:space="preserve"> </w:t>
      </w:r>
      <w:proofErr w:type="spellStart"/>
      <w:r>
        <w:t>gottis</w:t>
      </w:r>
      <w:proofErr w:type="spellEnd"/>
      <w:r>
        <w:t xml:space="preserve">/ so </w:t>
      </w:r>
      <w:proofErr w:type="spellStart"/>
      <w:r>
        <w:t>wurt</w:t>
      </w:r>
      <w:proofErr w:type="spellEnd"/>
      <w:r>
        <w:t xml:space="preserve"> dir die </w:t>
      </w:r>
      <w:proofErr w:type="spellStart"/>
      <w:r>
        <w:t>gnade</w:t>
      </w:r>
      <w:proofErr w:type="spellEnd"/>
      <w:r>
        <w:t xml:space="preserve"> von </w:t>
      </w:r>
      <w:proofErr w:type="spellStart"/>
      <w:r>
        <w:t>got</w:t>
      </w:r>
      <w:proofErr w:type="spellEnd"/>
      <w:r>
        <w:t xml:space="preserve"> </w:t>
      </w:r>
      <w:proofErr w:type="spellStart"/>
      <w:r>
        <w:t>hauffende</w:t>
      </w:r>
      <w:proofErr w:type="spellEnd"/>
      <w:r>
        <w:t xml:space="preserve"> zufallen/ dein </w:t>
      </w:r>
      <w:proofErr w:type="spellStart"/>
      <w:r>
        <w:t>manlichh</w:t>
      </w:r>
      <w:proofErr w:type="spellEnd"/>
      <w:r>
        <w:t xml:space="preserve"> </w:t>
      </w:r>
      <w:proofErr w:type="spellStart"/>
      <w:r>
        <w:t>vnd</w:t>
      </w:r>
      <w:proofErr w:type="spellEnd"/>
      <w:r>
        <w:t xml:space="preserve"> trefflich </w:t>
      </w:r>
      <w:proofErr w:type="spellStart"/>
      <w:r>
        <w:t>kriegs</w:t>
      </w:r>
      <w:proofErr w:type="spellEnd"/>
      <w:r>
        <w:t xml:space="preserve"> </w:t>
      </w:r>
      <w:proofErr w:type="spellStart"/>
      <w:r>
        <w:t>volck</w:t>
      </w:r>
      <w:proofErr w:type="spellEnd"/>
      <w:r>
        <w:t xml:space="preserve">/ des </w:t>
      </w:r>
      <w:proofErr w:type="spellStart"/>
      <w:r>
        <w:t>Romischen</w:t>
      </w:r>
      <w:proofErr w:type="spellEnd"/>
      <w:r>
        <w:t xml:space="preserve"> </w:t>
      </w:r>
      <w:proofErr w:type="spellStart"/>
      <w:r>
        <w:t>vnd</w:t>
      </w:r>
      <w:proofErr w:type="spellEnd"/>
      <w:r>
        <w:t xml:space="preserve"> Hispanischen </w:t>
      </w:r>
      <w:proofErr w:type="spellStart"/>
      <w:r>
        <w:t>reychs</w:t>
      </w:r>
      <w:proofErr w:type="spellEnd"/>
      <w:r>
        <w:t xml:space="preserve">/ </w:t>
      </w:r>
      <w:proofErr w:type="spellStart"/>
      <w:r>
        <w:t>seind</w:t>
      </w:r>
      <w:proofErr w:type="spellEnd"/>
      <w:r>
        <w:t xml:space="preserve"> dir zu einem </w:t>
      </w:r>
      <w:proofErr w:type="spellStart"/>
      <w:r>
        <w:t>vnuberwintlichen</w:t>
      </w:r>
      <w:proofErr w:type="spellEnd"/>
      <w:r>
        <w:t xml:space="preserve"> </w:t>
      </w:r>
      <w:proofErr w:type="spellStart"/>
      <w:r>
        <w:t>waffen</w:t>
      </w:r>
      <w:proofErr w:type="spellEnd"/>
      <w:r>
        <w:t xml:space="preserve"> geben.</w:t>
      </w:r>
    </w:p>
    <w:p w14:paraId="08E96EF8" w14:textId="77777777" w:rsidR="00E26195" w:rsidRDefault="00E26195" w:rsidP="00E26195">
      <w:pPr>
        <w:pStyle w:val="StandardWeb"/>
      </w:pPr>
      <w:proofErr w:type="spellStart"/>
      <w:r>
        <w:t>Szo</w:t>
      </w:r>
      <w:proofErr w:type="spellEnd"/>
      <w:r>
        <w:t xml:space="preserve"> du </w:t>
      </w:r>
      <w:proofErr w:type="spellStart"/>
      <w:r>
        <w:t>eynis</w:t>
      </w:r>
      <w:proofErr w:type="spellEnd"/>
      <w:r>
        <w:t xml:space="preserve"> </w:t>
      </w:r>
      <w:proofErr w:type="spellStart"/>
      <w:r>
        <w:t>dasselbig</w:t>
      </w:r>
      <w:proofErr w:type="spellEnd"/>
      <w:r>
        <w:t xml:space="preserve"> </w:t>
      </w:r>
      <w:proofErr w:type="spellStart"/>
      <w:r>
        <w:t>waffen</w:t>
      </w:r>
      <w:proofErr w:type="spellEnd"/>
      <w:r>
        <w:t xml:space="preserve">/ nach dem willen </w:t>
      </w:r>
      <w:proofErr w:type="spellStart"/>
      <w:r>
        <w:t>gottis</w:t>
      </w:r>
      <w:proofErr w:type="spellEnd"/>
      <w:r>
        <w:t xml:space="preserve"> mit ernst </w:t>
      </w:r>
      <w:proofErr w:type="spellStart"/>
      <w:r>
        <w:t>vnd</w:t>
      </w:r>
      <w:proofErr w:type="spellEnd"/>
      <w:r>
        <w:t xml:space="preserve"> </w:t>
      </w:r>
      <w:proofErr w:type="spellStart"/>
      <w:r>
        <w:t>fleysz</w:t>
      </w:r>
      <w:proofErr w:type="spellEnd"/>
      <w:r>
        <w:t xml:space="preserve"> </w:t>
      </w:r>
      <w:proofErr w:type="spellStart"/>
      <w:r>
        <w:t>vnderstehn</w:t>
      </w:r>
      <w:proofErr w:type="spellEnd"/>
      <w:r>
        <w:t xml:space="preserve"> wurdest </w:t>
      </w:r>
      <w:proofErr w:type="spellStart"/>
      <w:r>
        <w:t>zugebrauchen</w:t>
      </w:r>
      <w:proofErr w:type="spellEnd"/>
      <w:r>
        <w:t>.</w:t>
      </w:r>
    </w:p>
    <w:p w14:paraId="7E52DDD5" w14:textId="77777777" w:rsidR="00E26195" w:rsidRDefault="00E26195" w:rsidP="00E26195">
      <w:pPr>
        <w:pStyle w:val="StandardWeb"/>
      </w:pPr>
      <w:proofErr w:type="spellStart"/>
      <w:r>
        <w:t>Vnd</w:t>
      </w:r>
      <w:proofErr w:type="spellEnd"/>
      <w:r>
        <w:t xml:space="preserve"> das du deinen </w:t>
      </w:r>
      <w:proofErr w:type="spellStart"/>
      <w:r>
        <w:t>fleysz</w:t>
      </w:r>
      <w:proofErr w:type="spellEnd"/>
      <w:r>
        <w:t xml:space="preserve"> </w:t>
      </w:r>
      <w:proofErr w:type="spellStart"/>
      <w:r>
        <w:t>darauff</w:t>
      </w:r>
      <w:proofErr w:type="spellEnd"/>
      <w:r>
        <w:t xml:space="preserve"> </w:t>
      </w:r>
      <w:proofErr w:type="spellStart"/>
      <w:r>
        <w:t>stellist</w:t>
      </w:r>
      <w:proofErr w:type="spellEnd"/>
      <w:r>
        <w:t xml:space="preserve">/ mit der kindlichen </w:t>
      </w:r>
      <w:proofErr w:type="spellStart"/>
      <w:r>
        <w:t>forcht</w:t>
      </w:r>
      <w:proofErr w:type="spellEnd"/>
      <w:r>
        <w:t xml:space="preserve"> zu </w:t>
      </w:r>
      <w:proofErr w:type="spellStart"/>
      <w:r>
        <w:t>got</w:t>
      </w:r>
      <w:proofErr w:type="spellEnd"/>
      <w:r>
        <w:t xml:space="preserve"> in </w:t>
      </w:r>
      <w:proofErr w:type="spellStart"/>
      <w:r>
        <w:t>gotis</w:t>
      </w:r>
      <w:proofErr w:type="spellEnd"/>
      <w:r>
        <w:t xml:space="preserve"> </w:t>
      </w:r>
      <w:proofErr w:type="spellStart"/>
      <w:r>
        <w:t>wege</w:t>
      </w:r>
      <w:proofErr w:type="spellEnd"/>
      <w:r>
        <w:t xml:space="preserve"> </w:t>
      </w:r>
      <w:proofErr w:type="spellStart"/>
      <w:r>
        <w:t>zuwandelen</w:t>
      </w:r>
      <w:proofErr w:type="spellEnd"/>
      <w:r>
        <w:t xml:space="preserve">/ als </w:t>
      </w:r>
      <w:proofErr w:type="spellStart"/>
      <w:r>
        <w:t>dan</w:t>
      </w:r>
      <w:proofErr w:type="spellEnd"/>
      <w:r>
        <w:t xml:space="preserve"> liebt </w:t>
      </w:r>
      <w:proofErr w:type="spellStart"/>
      <w:r>
        <w:t>vnd</w:t>
      </w:r>
      <w:proofErr w:type="spellEnd"/>
      <w:r>
        <w:t xml:space="preserve"> </w:t>
      </w:r>
      <w:proofErr w:type="spellStart"/>
      <w:r>
        <w:t>forcht</w:t>
      </w:r>
      <w:proofErr w:type="spellEnd"/>
      <w:r>
        <w:t xml:space="preserve"> das </w:t>
      </w:r>
      <w:proofErr w:type="spellStart"/>
      <w:r>
        <w:t>volck</w:t>
      </w:r>
      <w:proofErr w:type="spellEnd"/>
      <w:r>
        <w:t xml:space="preserve"> seinen </w:t>
      </w:r>
      <w:proofErr w:type="spellStart"/>
      <w:r>
        <w:t>herren</w:t>
      </w:r>
      <w:proofErr w:type="spellEnd"/>
      <w:r>
        <w:t xml:space="preserve">/ so das </w:t>
      </w:r>
      <w:proofErr w:type="spellStart"/>
      <w:r>
        <w:t>sicht</w:t>
      </w:r>
      <w:proofErr w:type="spellEnd"/>
      <w:r>
        <w:t xml:space="preserve"> das er </w:t>
      </w:r>
      <w:proofErr w:type="spellStart"/>
      <w:r>
        <w:t>got</w:t>
      </w:r>
      <w:proofErr w:type="spellEnd"/>
      <w:r>
        <w:t xml:space="preserve"> </w:t>
      </w:r>
      <w:proofErr w:type="spellStart"/>
      <w:r>
        <w:t>forchtet</w:t>
      </w:r>
      <w:proofErr w:type="spellEnd"/>
      <w:r>
        <w:t xml:space="preserve">/ </w:t>
      </w:r>
      <w:proofErr w:type="spellStart"/>
      <w:r>
        <w:t>vnd</w:t>
      </w:r>
      <w:proofErr w:type="spellEnd"/>
      <w:r>
        <w:t xml:space="preserve"> so viel der her von </w:t>
      </w:r>
      <w:proofErr w:type="spellStart"/>
      <w:r>
        <w:t>got</w:t>
      </w:r>
      <w:proofErr w:type="spellEnd"/>
      <w:r>
        <w:t xml:space="preserve"> abweicht/ so viel </w:t>
      </w:r>
      <w:proofErr w:type="spellStart"/>
      <w:r>
        <w:t>weyter</w:t>
      </w:r>
      <w:proofErr w:type="spellEnd"/>
      <w:r>
        <w:t xml:space="preserve"> weicht das </w:t>
      </w:r>
      <w:proofErr w:type="spellStart"/>
      <w:r>
        <w:t>volck</w:t>
      </w:r>
      <w:proofErr w:type="spellEnd"/>
      <w:r>
        <w:t xml:space="preserve"> von dem </w:t>
      </w:r>
      <w:proofErr w:type="spellStart"/>
      <w:r>
        <w:t>herren</w:t>
      </w:r>
      <w:proofErr w:type="spellEnd"/>
      <w:r>
        <w:t>.</w:t>
      </w:r>
    </w:p>
    <w:p w14:paraId="4C1527FE" w14:textId="77777777" w:rsidR="00E26195" w:rsidRDefault="00E26195" w:rsidP="00E26195">
      <w:pPr>
        <w:pStyle w:val="StandardWeb"/>
      </w:pPr>
      <w:proofErr w:type="spellStart"/>
      <w:r>
        <w:t>Darumb</w:t>
      </w:r>
      <w:proofErr w:type="spellEnd"/>
      <w:r>
        <w:t xml:space="preserve"> wo du die </w:t>
      </w:r>
      <w:proofErr w:type="spellStart"/>
      <w:r>
        <w:t>forcht</w:t>
      </w:r>
      <w:proofErr w:type="spellEnd"/>
      <w:r>
        <w:t xml:space="preserve"> </w:t>
      </w:r>
      <w:proofErr w:type="spellStart"/>
      <w:r>
        <w:t>gottis</w:t>
      </w:r>
      <w:proofErr w:type="spellEnd"/>
      <w:r>
        <w:t xml:space="preserve"> wurdest </w:t>
      </w:r>
      <w:proofErr w:type="spellStart"/>
      <w:r>
        <w:t>annemen</w:t>
      </w:r>
      <w:proofErr w:type="spellEnd"/>
      <w:r>
        <w:t xml:space="preserve"> so </w:t>
      </w:r>
      <w:proofErr w:type="spellStart"/>
      <w:r>
        <w:t>verleurest</w:t>
      </w:r>
      <w:proofErr w:type="spellEnd"/>
      <w:r>
        <w:t xml:space="preserve"> du alle andere </w:t>
      </w:r>
      <w:proofErr w:type="spellStart"/>
      <w:r>
        <w:t>forcht</w:t>
      </w:r>
      <w:proofErr w:type="spellEnd"/>
      <w:r>
        <w:t xml:space="preserve"> der </w:t>
      </w:r>
      <w:proofErr w:type="spellStart"/>
      <w:r>
        <w:t>menschen</w:t>
      </w:r>
      <w:proofErr w:type="spellEnd"/>
      <w:r>
        <w:t xml:space="preserve"> </w:t>
      </w:r>
      <w:proofErr w:type="spellStart"/>
      <w:r>
        <w:t>vnd</w:t>
      </w:r>
      <w:proofErr w:type="spellEnd"/>
      <w:r>
        <w:t xml:space="preserve"> </w:t>
      </w:r>
      <w:proofErr w:type="spellStart"/>
      <w:r>
        <w:t>teuffel</w:t>
      </w:r>
      <w:proofErr w:type="spellEnd"/>
      <w:r>
        <w:t xml:space="preserve"> </w:t>
      </w:r>
      <w:proofErr w:type="spellStart"/>
      <w:r>
        <w:t>vnd</w:t>
      </w:r>
      <w:proofErr w:type="spellEnd"/>
      <w:r>
        <w:t xml:space="preserve"> erlangst also </w:t>
      </w:r>
      <w:proofErr w:type="spellStart"/>
      <w:r>
        <w:t>warhafftig</w:t>
      </w:r>
      <w:proofErr w:type="spellEnd"/>
      <w:r>
        <w:t xml:space="preserve"> den </w:t>
      </w:r>
      <w:proofErr w:type="spellStart"/>
      <w:r>
        <w:t>vberhohen</w:t>
      </w:r>
      <w:proofErr w:type="spellEnd"/>
      <w:r>
        <w:t xml:space="preserve"> </w:t>
      </w:r>
      <w:proofErr w:type="spellStart"/>
      <w:r>
        <w:t>titel</w:t>
      </w:r>
      <w:proofErr w:type="spellEnd"/>
      <w:r>
        <w:t xml:space="preserve"> </w:t>
      </w:r>
      <w:proofErr w:type="spellStart"/>
      <w:r>
        <w:t>vnd</w:t>
      </w:r>
      <w:proofErr w:type="spellEnd"/>
      <w:r>
        <w:t xml:space="preserve"> wurdest sein </w:t>
      </w:r>
      <w:proofErr w:type="spellStart"/>
      <w:r>
        <w:t>vnvberwintlich</w:t>
      </w:r>
      <w:proofErr w:type="spellEnd"/>
      <w:r>
        <w:t xml:space="preserve">/ </w:t>
      </w:r>
      <w:proofErr w:type="spellStart"/>
      <w:r>
        <w:t>durchleuchtig</w:t>
      </w:r>
      <w:proofErr w:type="spellEnd"/>
      <w:r>
        <w:t xml:space="preserve">/ </w:t>
      </w:r>
      <w:proofErr w:type="spellStart"/>
      <w:r>
        <w:t>groszmechtig</w:t>
      </w:r>
      <w:proofErr w:type="spellEnd"/>
      <w:r>
        <w:t xml:space="preserve"> so du ein </w:t>
      </w:r>
      <w:proofErr w:type="spellStart"/>
      <w:r>
        <w:t>warhafftig</w:t>
      </w:r>
      <w:proofErr w:type="spellEnd"/>
      <w:r>
        <w:t xml:space="preserve"> Christ bist/ </w:t>
      </w:r>
      <w:proofErr w:type="spellStart"/>
      <w:r>
        <w:t>dan</w:t>
      </w:r>
      <w:proofErr w:type="spellEnd"/>
      <w:r>
        <w:t xml:space="preserve"> solchen </w:t>
      </w:r>
      <w:proofErr w:type="spellStart"/>
      <w:r>
        <w:t>titel</w:t>
      </w:r>
      <w:proofErr w:type="spellEnd"/>
      <w:r>
        <w:t xml:space="preserve"> mag </w:t>
      </w:r>
      <w:proofErr w:type="spellStart"/>
      <w:r>
        <w:t>neimandts</w:t>
      </w:r>
      <w:proofErr w:type="spellEnd"/>
      <w:r>
        <w:t xml:space="preserve"> </w:t>
      </w:r>
      <w:proofErr w:type="spellStart"/>
      <w:r>
        <w:t>warhafftig</w:t>
      </w:r>
      <w:proofErr w:type="spellEnd"/>
      <w:r>
        <w:t xml:space="preserve"> haben/ er sey </w:t>
      </w:r>
      <w:proofErr w:type="spellStart"/>
      <w:r>
        <w:t>dan</w:t>
      </w:r>
      <w:proofErr w:type="spellEnd"/>
      <w:r>
        <w:t xml:space="preserve"> ein </w:t>
      </w:r>
      <w:proofErr w:type="spellStart"/>
      <w:r>
        <w:t>warer</w:t>
      </w:r>
      <w:proofErr w:type="spellEnd"/>
      <w:r>
        <w:t xml:space="preserve"> Christ.</w:t>
      </w:r>
    </w:p>
    <w:p w14:paraId="62AC1F9A" w14:textId="77777777" w:rsidR="00E26195" w:rsidRDefault="00E26195" w:rsidP="00E26195">
      <w:pPr>
        <w:pStyle w:val="StandardWeb"/>
      </w:pPr>
      <w:proofErr w:type="spellStart"/>
      <w:r>
        <w:t>Darumb</w:t>
      </w:r>
      <w:proofErr w:type="spellEnd"/>
      <w:r>
        <w:t xml:space="preserve"> on </w:t>
      </w:r>
      <w:proofErr w:type="spellStart"/>
      <w:r>
        <w:t>zweyffel</w:t>
      </w:r>
      <w:proofErr w:type="spellEnd"/>
      <w:r>
        <w:t xml:space="preserve"> </w:t>
      </w:r>
      <w:proofErr w:type="spellStart"/>
      <w:r>
        <w:t>vil</w:t>
      </w:r>
      <w:proofErr w:type="spellEnd"/>
      <w:r>
        <w:t xml:space="preserve"> </w:t>
      </w:r>
      <w:proofErr w:type="spellStart"/>
      <w:r>
        <w:t>Keyszer</w:t>
      </w:r>
      <w:proofErr w:type="spellEnd"/>
      <w:r>
        <w:t xml:space="preserve"> </w:t>
      </w:r>
      <w:proofErr w:type="spellStart"/>
      <w:r>
        <w:t>vnnd</w:t>
      </w:r>
      <w:proofErr w:type="spellEnd"/>
      <w:r>
        <w:t xml:space="preserve"> </w:t>
      </w:r>
      <w:proofErr w:type="spellStart"/>
      <w:r>
        <w:t>konig</w:t>
      </w:r>
      <w:proofErr w:type="spellEnd"/>
      <w:r>
        <w:t xml:space="preserve"> haben </w:t>
      </w:r>
      <w:proofErr w:type="spellStart"/>
      <w:r>
        <w:t>yhnen</w:t>
      </w:r>
      <w:proofErr w:type="spellEnd"/>
      <w:r>
        <w:t xml:space="preserve"> solchen </w:t>
      </w:r>
      <w:proofErr w:type="spellStart"/>
      <w:r>
        <w:t>hoen</w:t>
      </w:r>
      <w:proofErr w:type="spellEnd"/>
      <w:r>
        <w:t xml:space="preserve"> </w:t>
      </w:r>
      <w:proofErr w:type="spellStart"/>
      <w:r>
        <w:t>tittel</w:t>
      </w:r>
      <w:proofErr w:type="spellEnd"/>
      <w:r>
        <w:t xml:space="preserve"> </w:t>
      </w:r>
      <w:proofErr w:type="spellStart"/>
      <w:r>
        <w:t>falschlich</w:t>
      </w:r>
      <w:proofErr w:type="spellEnd"/>
      <w:r>
        <w:t xml:space="preserve"> </w:t>
      </w:r>
      <w:proofErr w:type="spellStart"/>
      <w:r>
        <w:t>zuschreyben</w:t>
      </w:r>
      <w:proofErr w:type="spellEnd"/>
      <w:r>
        <w:t xml:space="preserve"> lassen/ </w:t>
      </w:r>
      <w:proofErr w:type="spellStart"/>
      <w:r>
        <w:t>ausz</w:t>
      </w:r>
      <w:proofErr w:type="spellEnd"/>
      <w:r>
        <w:t xml:space="preserve"> </w:t>
      </w:r>
      <w:proofErr w:type="spellStart"/>
      <w:r>
        <w:t>mangel</w:t>
      </w:r>
      <w:proofErr w:type="spellEnd"/>
      <w:r>
        <w:t xml:space="preserve">/ das sie durch die </w:t>
      </w:r>
      <w:proofErr w:type="spellStart"/>
      <w:r>
        <w:t>gnade</w:t>
      </w:r>
      <w:proofErr w:type="spellEnd"/>
      <w:r>
        <w:t xml:space="preserve"> </w:t>
      </w:r>
      <w:proofErr w:type="spellStart"/>
      <w:r>
        <w:t>gottis</w:t>
      </w:r>
      <w:proofErr w:type="spellEnd"/>
      <w:r>
        <w:t xml:space="preserve"> </w:t>
      </w:r>
      <w:proofErr w:type="spellStart"/>
      <w:r>
        <w:t>solichs</w:t>
      </w:r>
      <w:proofErr w:type="spellEnd"/>
      <w:r>
        <w:t xml:space="preserve"> </w:t>
      </w:r>
      <w:proofErr w:type="spellStart"/>
      <w:r>
        <w:t>tittels</w:t>
      </w:r>
      <w:proofErr w:type="spellEnd"/>
      <w:r>
        <w:t xml:space="preserve"> </w:t>
      </w:r>
      <w:proofErr w:type="spellStart"/>
      <w:r>
        <w:t>nit</w:t>
      </w:r>
      <w:proofErr w:type="spellEnd"/>
      <w:r>
        <w:t xml:space="preserve"> </w:t>
      </w:r>
      <w:proofErr w:type="spellStart"/>
      <w:r>
        <w:t>gnugsam</w:t>
      </w:r>
      <w:proofErr w:type="spellEnd"/>
      <w:r>
        <w:t xml:space="preserve"> </w:t>
      </w:r>
      <w:proofErr w:type="spellStart"/>
      <w:r>
        <w:t>erindert</w:t>
      </w:r>
      <w:proofErr w:type="spellEnd"/>
      <w:r>
        <w:t xml:space="preserve"> worden </w:t>
      </w:r>
      <w:proofErr w:type="spellStart"/>
      <w:r>
        <w:t>seind</w:t>
      </w:r>
      <w:proofErr w:type="spellEnd"/>
      <w:r>
        <w:t xml:space="preserve">/ deine hohe </w:t>
      </w:r>
      <w:proofErr w:type="spellStart"/>
      <w:r>
        <w:t>adeliche</w:t>
      </w:r>
      <w:proofErr w:type="spellEnd"/>
      <w:r>
        <w:t xml:space="preserve"> </w:t>
      </w:r>
      <w:proofErr w:type="spellStart"/>
      <w:r>
        <w:t>konigliche</w:t>
      </w:r>
      <w:proofErr w:type="spellEnd"/>
      <w:r>
        <w:t xml:space="preserve"> </w:t>
      </w:r>
      <w:proofErr w:type="spellStart"/>
      <w:r>
        <w:t>geburt</w:t>
      </w:r>
      <w:proofErr w:type="spellEnd"/>
      <w:r>
        <w:t xml:space="preserve"> begabt mit hoher </w:t>
      </w:r>
      <w:proofErr w:type="spellStart"/>
      <w:r>
        <w:t>adelicher</w:t>
      </w:r>
      <w:proofErr w:type="spellEnd"/>
      <w:r>
        <w:t xml:space="preserve"> </w:t>
      </w:r>
      <w:proofErr w:type="spellStart"/>
      <w:r>
        <w:t>tugent</w:t>
      </w:r>
      <w:proofErr w:type="spellEnd"/>
      <w:r>
        <w:t xml:space="preserve">/ </w:t>
      </w:r>
      <w:proofErr w:type="spellStart"/>
      <w:r>
        <w:t>dartzu</w:t>
      </w:r>
      <w:proofErr w:type="spellEnd"/>
      <w:r>
        <w:t xml:space="preserve"> die grosse macht </w:t>
      </w:r>
      <w:proofErr w:type="spellStart"/>
      <w:r>
        <w:t>deyner</w:t>
      </w:r>
      <w:proofErr w:type="spellEnd"/>
      <w:r>
        <w:t xml:space="preserve"> </w:t>
      </w:r>
      <w:proofErr w:type="spellStart"/>
      <w:r>
        <w:t>konigreich</w:t>
      </w:r>
      <w:proofErr w:type="spellEnd"/>
      <w:r>
        <w:t xml:space="preserve"> </w:t>
      </w:r>
      <w:proofErr w:type="spellStart"/>
      <w:r>
        <w:t>vnnd</w:t>
      </w:r>
      <w:proofErr w:type="spellEnd"/>
      <w:r>
        <w:t xml:space="preserve"> </w:t>
      </w:r>
      <w:proofErr w:type="spellStart"/>
      <w:r>
        <w:t>keyszerthumb</w:t>
      </w:r>
      <w:proofErr w:type="spellEnd"/>
      <w:r>
        <w:t xml:space="preserve"> </w:t>
      </w:r>
      <w:proofErr w:type="spellStart"/>
      <w:r>
        <w:t>welichs</w:t>
      </w:r>
      <w:proofErr w:type="spellEnd"/>
      <w:r>
        <w:t xml:space="preserve"> dir </w:t>
      </w:r>
      <w:proofErr w:type="spellStart"/>
      <w:r>
        <w:t>sunder</w:t>
      </w:r>
      <w:proofErr w:type="spellEnd"/>
      <w:r>
        <w:t xml:space="preserve"> </w:t>
      </w:r>
      <w:proofErr w:type="spellStart"/>
      <w:r>
        <w:t>zweiffel</w:t>
      </w:r>
      <w:proofErr w:type="spellEnd"/>
      <w:r>
        <w:t xml:space="preserve"> alles/ </w:t>
      </w:r>
      <w:proofErr w:type="spellStart"/>
      <w:r>
        <w:t>ausz</w:t>
      </w:r>
      <w:proofErr w:type="spellEnd"/>
      <w:r>
        <w:t xml:space="preserve"> der hohen </w:t>
      </w:r>
      <w:proofErr w:type="spellStart"/>
      <w:r>
        <w:t>gnaden</w:t>
      </w:r>
      <w:proofErr w:type="spellEnd"/>
      <w:r>
        <w:t xml:space="preserve"> </w:t>
      </w:r>
      <w:proofErr w:type="spellStart"/>
      <w:r>
        <w:t>gottis</w:t>
      </w:r>
      <w:proofErr w:type="spellEnd"/>
      <w:r>
        <w:t xml:space="preserve"> geben/ die selbig ist </w:t>
      </w:r>
      <w:proofErr w:type="spellStart"/>
      <w:r>
        <w:t>nit</w:t>
      </w:r>
      <w:proofErr w:type="spellEnd"/>
      <w:r>
        <w:t xml:space="preserve"> </w:t>
      </w:r>
      <w:proofErr w:type="spellStart"/>
      <w:r>
        <w:t>zuvergleychen</w:t>
      </w:r>
      <w:proofErr w:type="spellEnd"/>
      <w:r>
        <w:t xml:space="preserve"> der </w:t>
      </w:r>
      <w:proofErr w:type="spellStart"/>
      <w:r>
        <w:t>vber</w:t>
      </w:r>
      <w:proofErr w:type="spellEnd"/>
      <w:r>
        <w:t xml:space="preserve"> </w:t>
      </w:r>
      <w:proofErr w:type="spellStart"/>
      <w:r>
        <w:t>hoen</w:t>
      </w:r>
      <w:proofErr w:type="spellEnd"/>
      <w:r>
        <w:t xml:space="preserve"> </w:t>
      </w:r>
      <w:proofErr w:type="spellStart"/>
      <w:r>
        <w:t>gnaden</w:t>
      </w:r>
      <w:proofErr w:type="spellEnd"/>
      <w:r>
        <w:t xml:space="preserve">/ die dir </w:t>
      </w:r>
      <w:proofErr w:type="spellStart"/>
      <w:r>
        <w:t>got</w:t>
      </w:r>
      <w:proofErr w:type="spellEnd"/>
      <w:r>
        <w:t xml:space="preserve"> in der </w:t>
      </w:r>
      <w:proofErr w:type="spellStart"/>
      <w:r>
        <w:t>tauff</w:t>
      </w:r>
      <w:proofErr w:type="spellEnd"/>
      <w:r>
        <w:t xml:space="preserve"> geben hat/ </w:t>
      </w:r>
      <w:proofErr w:type="spellStart"/>
      <w:r>
        <w:t>dan</w:t>
      </w:r>
      <w:proofErr w:type="spellEnd"/>
      <w:r>
        <w:t xml:space="preserve"> in der selbigen bist du so hoch </w:t>
      </w:r>
      <w:proofErr w:type="spellStart"/>
      <w:r>
        <w:t>gewirdiget</w:t>
      </w:r>
      <w:proofErr w:type="spellEnd"/>
      <w:r>
        <w:t xml:space="preserve"> </w:t>
      </w:r>
      <w:proofErr w:type="spellStart"/>
      <w:r>
        <w:t>vnd</w:t>
      </w:r>
      <w:proofErr w:type="spellEnd"/>
      <w:r>
        <w:t xml:space="preserve"> geadelt/ das </w:t>
      </w:r>
      <w:proofErr w:type="spellStart"/>
      <w:r>
        <w:t>dw</w:t>
      </w:r>
      <w:proofErr w:type="spellEnd"/>
      <w:r>
        <w:t xml:space="preserve"> </w:t>
      </w:r>
      <w:proofErr w:type="spellStart"/>
      <w:r>
        <w:t>gewalt</w:t>
      </w:r>
      <w:proofErr w:type="spellEnd"/>
      <w:r>
        <w:t xml:space="preserve"> hast ein </w:t>
      </w:r>
      <w:proofErr w:type="spellStart"/>
      <w:r>
        <w:t>bruder</w:t>
      </w:r>
      <w:proofErr w:type="spellEnd"/>
      <w:r>
        <w:t xml:space="preserve"> </w:t>
      </w:r>
      <w:proofErr w:type="spellStart"/>
      <w:r>
        <w:t>vnnd</w:t>
      </w:r>
      <w:proofErr w:type="spellEnd"/>
      <w:r>
        <w:t xml:space="preserve"> miterbe Christi </w:t>
      </w:r>
      <w:proofErr w:type="spellStart"/>
      <w:r>
        <w:t>vnd</w:t>
      </w:r>
      <w:proofErr w:type="spellEnd"/>
      <w:r>
        <w:t xml:space="preserve"> seines ewigen </w:t>
      </w:r>
      <w:proofErr w:type="spellStart"/>
      <w:r>
        <w:t>reychs</w:t>
      </w:r>
      <w:proofErr w:type="spellEnd"/>
      <w:r>
        <w:t xml:space="preserve"> </w:t>
      </w:r>
      <w:proofErr w:type="spellStart"/>
      <w:r>
        <w:t>zusein</w:t>
      </w:r>
      <w:proofErr w:type="spellEnd"/>
      <w:r>
        <w:t>.</w:t>
      </w:r>
    </w:p>
    <w:p w14:paraId="0045391B" w14:textId="77777777" w:rsidR="00E26195" w:rsidRDefault="00E26195" w:rsidP="00E26195">
      <w:pPr>
        <w:pStyle w:val="StandardWeb"/>
      </w:pPr>
      <w:proofErr w:type="spellStart"/>
      <w:r>
        <w:t>Nimbst</w:t>
      </w:r>
      <w:proofErr w:type="spellEnd"/>
      <w:r>
        <w:t xml:space="preserve"> du solche </w:t>
      </w:r>
      <w:proofErr w:type="spellStart"/>
      <w:r>
        <w:t>vberhohe</w:t>
      </w:r>
      <w:proofErr w:type="spellEnd"/>
      <w:r>
        <w:t xml:space="preserve"> </w:t>
      </w:r>
      <w:proofErr w:type="spellStart"/>
      <w:r>
        <w:t>gnad</w:t>
      </w:r>
      <w:proofErr w:type="spellEnd"/>
      <w:r>
        <w:t xml:space="preserve"> an/ so </w:t>
      </w:r>
      <w:proofErr w:type="spellStart"/>
      <w:r>
        <w:t>bistu</w:t>
      </w:r>
      <w:proofErr w:type="spellEnd"/>
      <w:r>
        <w:t xml:space="preserve"> selig/ wo du aber wurdest die selbig </w:t>
      </w:r>
      <w:proofErr w:type="spellStart"/>
      <w:r>
        <w:t>nit</w:t>
      </w:r>
      <w:proofErr w:type="spellEnd"/>
      <w:r>
        <w:t xml:space="preserve"> recht </w:t>
      </w:r>
      <w:proofErr w:type="spellStart"/>
      <w:r>
        <w:t>zuhertzen</w:t>
      </w:r>
      <w:proofErr w:type="spellEnd"/>
      <w:r>
        <w:t xml:space="preserve"> </w:t>
      </w:r>
      <w:proofErr w:type="spellStart"/>
      <w:r>
        <w:t>vassen</w:t>
      </w:r>
      <w:proofErr w:type="spellEnd"/>
      <w:r>
        <w:t xml:space="preserve">/ wie du schuldig bist/ so wurdet dir alle </w:t>
      </w:r>
      <w:proofErr w:type="spellStart"/>
      <w:r>
        <w:t>gnade</w:t>
      </w:r>
      <w:proofErr w:type="spellEnd"/>
      <w:r>
        <w:t xml:space="preserve"> von </w:t>
      </w:r>
      <w:proofErr w:type="spellStart"/>
      <w:r>
        <w:t>got</w:t>
      </w:r>
      <w:proofErr w:type="spellEnd"/>
      <w:r>
        <w:t xml:space="preserve"> </w:t>
      </w:r>
      <w:proofErr w:type="spellStart"/>
      <w:r>
        <w:t>auff</w:t>
      </w:r>
      <w:proofErr w:type="spellEnd"/>
      <w:r>
        <w:t xml:space="preserve"> das </w:t>
      </w:r>
      <w:proofErr w:type="spellStart"/>
      <w:r>
        <w:t>allerschadlichst</w:t>
      </w:r>
      <w:proofErr w:type="spellEnd"/>
      <w:r>
        <w:t xml:space="preserve"> sein zu gleich als Lucifer mit seiner </w:t>
      </w:r>
      <w:proofErr w:type="spellStart"/>
      <w:r>
        <w:t>geselschafft</w:t>
      </w:r>
      <w:proofErr w:type="spellEnd"/>
      <w:r>
        <w:t xml:space="preserve"> zu </w:t>
      </w:r>
      <w:proofErr w:type="spellStart"/>
      <w:r>
        <w:t>engelischer</w:t>
      </w:r>
      <w:proofErr w:type="spellEnd"/>
      <w:r>
        <w:t xml:space="preserve"> hoher </w:t>
      </w:r>
      <w:proofErr w:type="spellStart"/>
      <w:r>
        <w:t>wirdigkeit</w:t>
      </w:r>
      <w:proofErr w:type="spellEnd"/>
      <w:r>
        <w:t xml:space="preserve"> von </w:t>
      </w:r>
      <w:proofErr w:type="spellStart"/>
      <w:r>
        <w:t>got</w:t>
      </w:r>
      <w:proofErr w:type="spellEnd"/>
      <w:r>
        <w:t xml:space="preserve"> erschaffen ist. Die </w:t>
      </w:r>
      <w:proofErr w:type="spellStart"/>
      <w:r>
        <w:t>weyl</w:t>
      </w:r>
      <w:proofErr w:type="spellEnd"/>
      <w:r>
        <w:t xml:space="preserve"> aber solche </w:t>
      </w:r>
      <w:proofErr w:type="spellStart"/>
      <w:r>
        <w:t>engelische</w:t>
      </w:r>
      <w:proofErr w:type="spellEnd"/>
      <w:r>
        <w:t xml:space="preserve"> </w:t>
      </w:r>
      <w:proofErr w:type="spellStart"/>
      <w:r>
        <w:t>creatur</w:t>
      </w:r>
      <w:proofErr w:type="spellEnd"/>
      <w:r>
        <w:t xml:space="preserve"> sich </w:t>
      </w:r>
      <w:proofErr w:type="spellStart"/>
      <w:r>
        <w:t>yhrer</w:t>
      </w:r>
      <w:proofErr w:type="spellEnd"/>
      <w:r>
        <w:t xml:space="preserve"> hohen </w:t>
      </w:r>
      <w:proofErr w:type="spellStart"/>
      <w:r>
        <w:t>gnaden</w:t>
      </w:r>
      <w:proofErr w:type="spellEnd"/>
      <w:r>
        <w:t xml:space="preserve"> durch die </w:t>
      </w:r>
      <w:proofErr w:type="spellStart"/>
      <w:r>
        <w:t>hoffart</w:t>
      </w:r>
      <w:proofErr w:type="spellEnd"/>
      <w:r>
        <w:t xml:space="preserve"> mißbraucht haben. </w:t>
      </w:r>
      <w:proofErr w:type="spellStart"/>
      <w:r>
        <w:t>Deszhalben</w:t>
      </w:r>
      <w:proofErr w:type="spellEnd"/>
      <w:r>
        <w:t xml:space="preserve"> so viel </w:t>
      </w:r>
      <w:proofErr w:type="spellStart"/>
      <w:r>
        <w:t>adelicher</w:t>
      </w:r>
      <w:proofErr w:type="spellEnd"/>
      <w:r>
        <w:t xml:space="preserve"> </w:t>
      </w:r>
      <w:proofErr w:type="spellStart"/>
      <w:r>
        <w:t>vnnd</w:t>
      </w:r>
      <w:proofErr w:type="spellEnd"/>
      <w:r>
        <w:t xml:space="preserve"> </w:t>
      </w:r>
      <w:proofErr w:type="spellStart"/>
      <w:r>
        <w:t>wirdiger</w:t>
      </w:r>
      <w:proofErr w:type="spellEnd"/>
      <w:r>
        <w:t xml:space="preserve"> sie von </w:t>
      </w:r>
      <w:proofErr w:type="spellStart"/>
      <w:r>
        <w:t>got</w:t>
      </w:r>
      <w:proofErr w:type="spellEnd"/>
      <w:r>
        <w:t xml:space="preserve"> beschaffen/ </w:t>
      </w:r>
      <w:proofErr w:type="spellStart"/>
      <w:r>
        <w:t>szo</w:t>
      </w:r>
      <w:proofErr w:type="spellEnd"/>
      <w:r>
        <w:t xml:space="preserve"> </w:t>
      </w:r>
      <w:proofErr w:type="spellStart"/>
      <w:r>
        <w:t>vil</w:t>
      </w:r>
      <w:proofErr w:type="spellEnd"/>
      <w:r>
        <w:t xml:space="preserve"> </w:t>
      </w:r>
      <w:proofErr w:type="spellStart"/>
      <w:r>
        <w:t>schmelicher</w:t>
      </w:r>
      <w:proofErr w:type="spellEnd"/>
      <w:r>
        <w:t xml:space="preserve"> </w:t>
      </w:r>
      <w:proofErr w:type="spellStart"/>
      <w:r>
        <w:t>vnd</w:t>
      </w:r>
      <w:proofErr w:type="spellEnd"/>
      <w:r>
        <w:t xml:space="preserve"> </w:t>
      </w:r>
      <w:proofErr w:type="spellStart"/>
      <w:r>
        <w:t>herster</w:t>
      </w:r>
      <w:proofErr w:type="spellEnd"/>
      <w:r>
        <w:t xml:space="preserve"> sie durch die stracke </w:t>
      </w:r>
      <w:proofErr w:type="spellStart"/>
      <w:r>
        <w:t>gerechtickeit</w:t>
      </w:r>
      <w:proofErr w:type="spellEnd"/>
      <w:r>
        <w:t xml:space="preserve"> </w:t>
      </w:r>
      <w:proofErr w:type="spellStart"/>
      <w:r>
        <w:t>gottis</w:t>
      </w:r>
      <w:proofErr w:type="spellEnd"/>
      <w:r>
        <w:t xml:space="preserve"> zur ewigen straff </w:t>
      </w:r>
      <w:proofErr w:type="spellStart"/>
      <w:r>
        <w:t>verurteylt</w:t>
      </w:r>
      <w:proofErr w:type="spellEnd"/>
      <w:r>
        <w:t>.</w:t>
      </w:r>
    </w:p>
    <w:p w14:paraId="7AAC7255" w14:textId="77777777" w:rsidR="00E26195" w:rsidRDefault="00E26195" w:rsidP="00E26195">
      <w:pPr>
        <w:pStyle w:val="StandardWeb"/>
      </w:pPr>
      <w:r>
        <w:t xml:space="preserve">O aller </w:t>
      </w:r>
      <w:proofErr w:type="spellStart"/>
      <w:r>
        <w:t>adelichster</w:t>
      </w:r>
      <w:proofErr w:type="spellEnd"/>
      <w:r>
        <w:t xml:space="preserve"> </w:t>
      </w:r>
      <w:proofErr w:type="spellStart"/>
      <w:r>
        <w:t>groszmutiger</w:t>
      </w:r>
      <w:proofErr w:type="spellEnd"/>
      <w:r>
        <w:t xml:space="preserve"> </w:t>
      </w:r>
      <w:proofErr w:type="spellStart"/>
      <w:r>
        <w:t>keyszer</w:t>
      </w:r>
      <w:proofErr w:type="spellEnd"/>
      <w:r>
        <w:t xml:space="preserve"> </w:t>
      </w:r>
      <w:proofErr w:type="spellStart"/>
      <w:r>
        <w:t>neme</w:t>
      </w:r>
      <w:proofErr w:type="spellEnd"/>
      <w:r>
        <w:t xml:space="preserve"> an die </w:t>
      </w:r>
      <w:proofErr w:type="spellStart"/>
      <w:r>
        <w:t>hoe</w:t>
      </w:r>
      <w:proofErr w:type="spellEnd"/>
      <w:r>
        <w:t xml:space="preserve"> </w:t>
      </w:r>
      <w:proofErr w:type="spellStart"/>
      <w:r>
        <w:t>gnad</w:t>
      </w:r>
      <w:proofErr w:type="spellEnd"/>
      <w:r>
        <w:t xml:space="preserve"> </w:t>
      </w:r>
      <w:proofErr w:type="spellStart"/>
      <w:r>
        <w:t>gotis</w:t>
      </w:r>
      <w:proofErr w:type="spellEnd"/>
      <w:r>
        <w:t xml:space="preserve">/ </w:t>
      </w:r>
      <w:proofErr w:type="spellStart"/>
      <w:r>
        <w:t>forcht</w:t>
      </w:r>
      <w:proofErr w:type="spellEnd"/>
      <w:r>
        <w:t xml:space="preserve"> einig deinen </w:t>
      </w:r>
      <w:proofErr w:type="spellStart"/>
      <w:r>
        <w:t>got</w:t>
      </w:r>
      <w:proofErr w:type="spellEnd"/>
      <w:r>
        <w:t xml:space="preserve">/ der dich in </w:t>
      </w:r>
      <w:proofErr w:type="spellStart"/>
      <w:r>
        <w:t>keyner</w:t>
      </w:r>
      <w:proofErr w:type="spellEnd"/>
      <w:r>
        <w:t xml:space="preserve"> not </w:t>
      </w:r>
      <w:proofErr w:type="spellStart"/>
      <w:r>
        <w:t>verlassenn</w:t>
      </w:r>
      <w:proofErr w:type="spellEnd"/>
      <w:r>
        <w:t xml:space="preserve"> </w:t>
      </w:r>
      <w:proofErr w:type="spellStart"/>
      <w:r>
        <w:t>wil</w:t>
      </w:r>
      <w:proofErr w:type="spellEnd"/>
      <w:r>
        <w:t xml:space="preserve">/ </w:t>
      </w:r>
      <w:proofErr w:type="spellStart"/>
      <w:r>
        <w:t>lasz</w:t>
      </w:r>
      <w:proofErr w:type="spellEnd"/>
      <w:r>
        <w:t xml:space="preserve"> dich kein menschlich </w:t>
      </w:r>
      <w:proofErr w:type="spellStart"/>
      <w:r>
        <w:t>forcht</w:t>
      </w:r>
      <w:proofErr w:type="spellEnd"/>
      <w:r>
        <w:t xml:space="preserve"> von dem rechten stracken weg </w:t>
      </w:r>
      <w:proofErr w:type="spellStart"/>
      <w:r>
        <w:t>vnd</w:t>
      </w:r>
      <w:proofErr w:type="spellEnd"/>
      <w:r>
        <w:t xml:space="preserve"> von </w:t>
      </w:r>
      <w:proofErr w:type="spellStart"/>
      <w:r>
        <w:t>got</w:t>
      </w:r>
      <w:proofErr w:type="spellEnd"/>
      <w:r>
        <w:t xml:space="preserve"> abwenden/ </w:t>
      </w:r>
      <w:proofErr w:type="spellStart"/>
      <w:r>
        <w:t>volge</w:t>
      </w:r>
      <w:proofErr w:type="spellEnd"/>
      <w:r>
        <w:t xml:space="preserve"> </w:t>
      </w:r>
      <w:proofErr w:type="spellStart"/>
      <w:r>
        <w:t>nit</w:t>
      </w:r>
      <w:proofErr w:type="spellEnd"/>
      <w:r>
        <w:t xml:space="preserve"> dem Bapst/ so er das </w:t>
      </w:r>
      <w:proofErr w:type="spellStart"/>
      <w:r>
        <w:t>wort</w:t>
      </w:r>
      <w:proofErr w:type="spellEnd"/>
      <w:r>
        <w:t xml:space="preserve"> </w:t>
      </w:r>
      <w:proofErr w:type="spellStart"/>
      <w:r>
        <w:t>gottis</w:t>
      </w:r>
      <w:proofErr w:type="spellEnd"/>
      <w:r>
        <w:t xml:space="preserve"> zu </w:t>
      </w:r>
      <w:proofErr w:type="spellStart"/>
      <w:r>
        <w:t>vndertrucken</w:t>
      </w:r>
      <w:proofErr w:type="spellEnd"/>
      <w:r>
        <w:t xml:space="preserve"> </w:t>
      </w:r>
      <w:proofErr w:type="spellStart"/>
      <w:r>
        <w:t>vntersteht</w:t>
      </w:r>
      <w:proofErr w:type="spellEnd"/>
      <w:r>
        <w:t xml:space="preserve">/ gib raum dem waren </w:t>
      </w:r>
      <w:proofErr w:type="spellStart"/>
      <w:r>
        <w:t>knecht</w:t>
      </w:r>
      <w:proofErr w:type="spellEnd"/>
      <w:r>
        <w:t xml:space="preserve"> </w:t>
      </w:r>
      <w:proofErr w:type="spellStart"/>
      <w:r>
        <w:t>gotis</w:t>
      </w:r>
      <w:proofErr w:type="spellEnd"/>
      <w:r>
        <w:t xml:space="preserve"> </w:t>
      </w:r>
      <w:proofErr w:type="spellStart"/>
      <w:r>
        <w:t>doctor</w:t>
      </w:r>
      <w:proofErr w:type="spellEnd"/>
      <w:r>
        <w:t xml:space="preserve"> Luthern das </w:t>
      </w:r>
      <w:proofErr w:type="spellStart"/>
      <w:r>
        <w:t>wort</w:t>
      </w:r>
      <w:proofErr w:type="spellEnd"/>
      <w:r>
        <w:t xml:space="preserve"> </w:t>
      </w:r>
      <w:proofErr w:type="spellStart"/>
      <w:r>
        <w:t>gottis</w:t>
      </w:r>
      <w:proofErr w:type="spellEnd"/>
      <w:r>
        <w:t xml:space="preserve"> </w:t>
      </w:r>
      <w:proofErr w:type="spellStart"/>
      <w:r>
        <w:t>zupredigen</w:t>
      </w:r>
      <w:proofErr w:type="spellEnd"/>
      <w:r>
        <w:t xml:space="preserve">/ welcher </w:t>
      </w:r>
      <w:proofErr w:type="spellStart"/>
      <w:r>
        <w:t>vil</w:t>
      </w:r>
      <w:proofErr w:type="spellEnd"/>
      <w:r>
        <w:t xml:space="preserve"> </w:t>
      </w:r>
      <w:proofErr w:type="spellStart"/>
      <w:r>
        <w:t>tausent</w:t>
      </w:r>
      <w:proofErr w:type="spellEnd"/>
      <w:r>
        <w:t xml:space="preserve"> </w:t>
      </w:r>
      <w:proofErr w:type="spellStart"/>
      <w:r>
        <w:t>menschen</w:t>
      </w:r>
      <w:proofErr w:type="spellEnd"/>
      <w:r>
        <w:t xml:space="preserve"> zu dem waren </w:t>
      </w:r>
      <w:proofErr w:type="spellStart"/>
      <w:r>
        <w:t>bronnen</w:t>
      </w:r>
      <w:proofErr w:type="spellEnd"/>
      <w:r>
        <w:t xml:space="preserve"> Christum </w:t>
      </w:r>
      <w:proofErr w:type="spellStart"/>
      <w:r>
        <w:t>Jhesum</w:t>
      </w:r>
      <w:proofErr w:type="spellEnd"/>
      <w:r>
        <w:t xml:space="preserve"> </w:t>
      </w:r>
      <w:proofErr w:type="spellStart"/>
      <w:r>
        <w:t>gefuret</w:t>
      </w:r>
      <w:proofErr w:type="spellEnd"/>
      <w:r>
        <w:t xml:space="preserve"> hat/ </w:t>
      </w:r>
      <w:proofErr w:type="spellStart"/>
      <w:r>
        <w:t>ausz</w:t>
      </w:r>
      <w:proofErr w:type="spellEnd"/>
      <w:r>
        <w:t xml:space="preserve"> welchem </w:t>
      </w:r>
      <w:proofErr w:type="spellStart"/>
      <w:r>
        <w:t>bronnen</w:t>
      </w:r>
      <w:proofErr w:type="spellEnd"/>
      <w:r>
        <w:t xml:space="preserve"> ein </w:t>
      </w:r>
      <w:proofErr w:type="spellStart"/>
      <w:r>
        <w:t>yeglischer</w:t>
      </w:r>
      <w:proofErr w:type="spellEnd"/>
      <w:r>
        <w:t xml:space="preserve"> durstiger so viel er </w:t>
      </w:r>
      <w:proofErr w:type="spellStart"/>
      <w:r>
        <w:t>wil</w:t>
      </w:r>
      <w:proofErr w:type="spellEnd"/>
      <w:r>
        <w:t xml:space="preserve"> </w:t>
      </w:r>
      <w:proofErr w:type="spellStart"/>
      <w:r>
        <w:t>trincken</w:t>
      </w:r>
      <w:proofErr w:type="spellEnd"/>
      <w:r>
        <w:t xml:space="preserve"> mag.</w:t>
      </w:r>
    </w:p>
    <w:p w14:paraId="44AB298E" w14:textId="77777777" w:rsidR="00E26195" w:rsidRDefault="00E26195" w:rsidP="00E26195">
      <w:pPr>
        <w:pStyle w:val="StandardWeb"/>
      </w:pPr>
      <w:r>
        <w:t xml:space="preserve">O wie ein seliger </w:t>
      </w:r>
      <w:proofErr w:type="spellStart"/>
      <w:r>
        <w:t>brunnen</w:t>
      </w:r>
      <w:proofErr w:type="spellEnd"/>
      <w:r>
        <w:t xml:space="preserve"> ist das/ ein </w:t>
      </w:r>
      <w:proofErr w:type="spellStart"/>
      <w:r>
        <w:t>yeglicher</w:t>
      </w:r>
      <w:proofErr w:type="spellEnd"/>
      <w:r>
        <w:t xml:space="preserve"> der den </w:t>
      </w:r>
      <w:proofErr w:type="spellStart"/>
      <w:r>
        <w:t>hoen</w:t>
      </w:r>
      <w:proofErr w:type="spellEnd"/>
      <w:r>
        <w:t xml:space="preserve"> aller </w:t>
      </w:r>
      <w:proofErr w:type="spellStart"/>
      <w:r>
        <w:t>edelesten</w:t>
      </w:r>
      <w:proofErr w:type="spellEnd"/>
      <w:r>
        <w:t xml:space="preserve"> </w:t>
      </w:r>
      <w:proofErr w:type="spellStart"/>
      <w:r>
        <w:t>geschmack</w:t>
      </w:r>
      <w:proofErr w:type="spellEnd"/>
      <w:r>
        <w:t xml:space="preserve"> befindet/ der durstet mehr darnach/ </w:t>
      </w:r>
      <w:proofErr w:type="spellStart"/>
      <w:r>
        <w:t>vnd</w:t>
      </w:r>
      <w:proofErr w:type="spellEnd"/>
      <w:r>
        <w:t xml:space="preserve"> wurdet nach seinem </w:t>
      </w:r>
      <w:proofErr w:type="spellStart"/>
      <w:r>
        <w:t>begeren</w:t>
      </w:r>
      <w:proofErr w:type="spellEnd"/>
      <w:r>
        <w:t xml:space="preserve"> wunderbarlich </w:t>
      </w:r>
      <w:proofErr w:type="spellStart"/>
      <w:r>
        <w:t>ersettiget</w:t>
      </w:r>
      <w:proofErr w:type="spellEnd"/>
      <w:r>
        <w:t>.</w:t>
      </w:r>
    </w:p>
    <w:p w14:paraId="75660C6B" w14:textId="77777777" w:rsidR="00E26195" w:rsidRDefault="00E26195" w:rsidP="00E26195">
      <w:pPr>
        <w:pStyle w:val="StandardWeb"/>
      </w:pPr>
      <w:r>
        <w:t xml:space="preserve">O Keyser ein grosse schar der </w:t>
      </w:r>
      <w:proofErr w:type="spellStart"/>
      <w:r>
        <w:t>menschen</w:t>
      </w:r>
      <w:proofErr w:type="spellEnd"/>
      <w:r>
        <w:t xml:space="preserve"> </w:t>
      </w:r>
      <w:proofErr w:type="spellStart"/>
      <w:r>
        <w:t>seint</w:t>
      </w:r>
      <w:proofErr w:type="spellEnd"/>
      <w:r>
        <w:t xml:space="preserve"> durch die </w:t>
      </w:r>
      <w:proofErr w:type="spellStart"/>
      <w:r>
        <w:t>lere</w:t>
      </w:r>
      <w:proofErr w:type="spellEnd"/>
      <w:r>
        <w:t xml:space="preserve"> des </w:t>
      </w:r>
      <w:proofErr w:type="spellStart"/>
      <w:r>
        <w:t>wegweysers</w:t>
      </w:r>
      <w:proofErr w:type="spellEnd"/>
      <w:r>
        <w:t xml:space="preserve"> </w:t>
      </w:r>
      <w:proofErr w:type="spellStart"/>
      <w:r>
        <w:t>doctor</w:t>
      </w:r>
      <w:proofErr w:type="spellEnd"/>
      <w:r>
        <w:t xml:space="preserve"> Luthers zu diesem lebendigen </w:t>
      </w:r>
      <w:proofErr w:type="spellStart"/>
      <w:r>
        <w:t>bronnen</w:t>
      </w:r>
      <w:proofErr w:type="spellEnd"/>
      <w:r>
        <w:t xml:space="preserve"> kommen/ </w:t>
      </w:r>
      <w:proofErr w:type="spellStart"/>
      <w:r>
        <w:t>vnnd</w:t>
      </w:r>
      <w:proofErr w:type="spellEnd"/>
      <w:r>
        <w:t xml:space="preserve"> </w:t>
      </w:r>
      <w:proofErr w:type="spellStart"/>
      <w:r>
        <w:t>ausz</w:t>
      </w:r>
      <w:proofErr w:type="spellEnd"/>
      <w:r>
        <w:t xml:space="preserve"> dem </w:t>
      </w:r>
      <w:proofErr w:type="spellStart"/>
      <w:r>
        <w:t>hymelischen</w:t>
      </w:r>
      <w:proofErr w:type="spellEnd"/>
      <w:r>
        <w:t xml:space="preserve"> </w:t>
      </w:r>
      <w:proofErr w:type="spellStart"/>
      <w:r>
        <w:t>bronnen</w:t>
      </w:r>
      <w:proofErr w:type="spellEnd"/>
      <w:r>
        <w:t xml:space="preserve"> </w:t>
      </w:r>
      <w:proofErr w:type="spellStart"/>
      <w:r>
        <w:t>getruncken</w:t>
      </w:r>
      <w:proofErr w:type="spellEnd"/>
      <w:r>
        <w:t xml:space="preserve">/ </w:t>
      </w:r>
      <w:proofErr w:type="spellStart"/>
      <w:r>
        <w:t>weliche</w:t>
      </w:r>
      <w:proofErr w:type="spellEnd"/>
      <w:r>
        <w:t xml:space="preserve"> dadurch bewegt </w:t>
      </w:r>
      <w:proofErr w:type="spellStart"/>
      <w:r>
        <w:t>hertzlich</w:t>
      </w:r>
      <w:proofErr w:type="spellEnd"/>
      <w:r>
        <w:t xml:space="preserve"> vor dich zu </w:t>
      </w:r>
      <w:proofErr w:type="spellStart"/>
      <w:r>
        <w:t>got</w:t>
      </w:r>
      <w:proofErr w:type="spellEnd"/>
      <w:r>
        <w:t xml:space="preserve"> </w:t>
      </w:r>
      <w:proofErr w:type="spellStart"/>
      <w:r>
        <w:t>ruffende</w:t>
      </w:r>
      <w:proofErr w:type="spellEnd"/>
      <w:r>
        <w:t xml:space="preserve"> </w:t>
      </w:r>
      <w:proofErr w:type="spellStart"/>
      <w:r>
        <w:t>vnd</w:t>
      </w:r>
      <w:proofErr w:type="spellEnd"/>
      <w:r>
        <w:t xml:space="preserve"> bittende das du durch die </w:t>
      </w:r>
      <w:proofErr w:type="spellStart"/>
      <w:r>
        <w:t>gnade</w:t>
      </w:r>
      <w:proofErr w:type="spellEnd"/>
      <w:r>
        <w:t xml:space="preserve"> </w:t>
      </w:r>
      <w:proofErr w:type="spellStart"/>
      <w:r>
        <w:t>gottis</w:t>
      </w:r>
      <w:proofErr w:type="spellEnd"/>
      <w:r>
        <w:t xml:space="preserve"> mochtest recht vorsuchen </w:t>
      </w:r>
      <w:proofErr w:type="spellStart"/>
      <w:r>
        <w:t>vnd</w:t>
      </w:r>
      <w:proofErr w:type="spellEnd"/>
      <w:r>
        <w:t xml:space="preserve"> </w:t>
      </w:r>
      <w:proofErr w:type="spellStart"/>
      <w:r>
        <w:t>erschmacken</w:t>
      </w:r>
      <w:proofErr w:type="spellEnd"/>
      <w:r>
        <w:t xml:space="preserve"> </w:t>
      </w:r>
      <w:proofErr w:type="spellStart"/>
      <w:r>
        <w:t>dieszen</w:t>
      </w:r>
      <w:proofErr w:type="spellEnd"/>
      <w:r>
        <w:t xml:space="preserve"> aller edelsten </w:t>
      </w:r>
      <w:proofErr w:type="spellStart"/>
      <w:r>
        <w:t>wolgeschmackesten</w:t>
      </w:r>
      <w:proofErr w:type="spellEnd"/>
      <w:r>
        <w:t xml:space="preserve"> </w:t>
      </w:r>
      <w:proofErr w:type="spellStart"/>
      <w:r>
        <w:t>bronnen</w:t>
      </w:r>
      <w:proofErr w:type="spellEnd"/>
      <w:r>
        <w:t>.</w:t>
      </w:r>
    </w:p>
    <w:p w14:paraId="66F74AEC" w14:textId="77777777" w:rsidR="00E26195" w:rsidRDefault="00E26195" w:rsidP="00E26195">
      <w:pPr>
        <w:pStyle w:val="StandardWeb"/>
      </w:pPr>
      <w:r>
        <w:t xml:space="preserve">O </w:t>
      </w:r>
      <w:proofErr w:type="spellStart"/>
      <w:r>
        <w:t>Keyszer</w:t>
      </w:r>
      <w:proofErr w:type="spellEnd"/>
      <w:r>
        <w:t xml:space="preserve">/ wo du das lebendig </w:t>
      </w:r>
      <w:proofErr w:type="spellStart"/>
      <w:r>
        <w:t>wasser</w:t>
      </w:r>
      <w:proofErr w:type="spellEnd"/>
      <w:r>
        <w:t xml:space="preserve"> </w:t>
      </w:r>
      <w:proofErr w:type="spellStart"/>
      <w:r>
        <w:t>versuchenn</w:t>
      </w:r>
      <w:proofErr w:type="spellEnd"/>
      <w:r>
        <w:t xml:space="preserve"> wurdest/ so magst du nach allem </w:t>
      </w:r>
      <w:proofErr w:type="spellStart"/>
      <w:r>
        <w:t>lusten</w:t>
      </w:r>
      <w:proofErr w:type="spellEnd"/>
      <w:r>
        <w:t xml:space="preserve"> dich </w:t>
      </w:r>
      <w:proofErr w:type="spellStart"/>
      <w:r>
        <w:t>ersettigen</w:t>
      </w:r>
      <w:proofErr w:type="spellEnd"/>
      <w:r>
        <w:t xml:space="preserve"> mit </w:t>
      </w:r>
      <w:proofErr w:type="spellStart"/>
      <w:r>
        <w:t>erlangung</w:t>
      </w:r>
      <w:proofErr w:type="spellEnd"/>
      <w:r>
        <w:t xml:space="preserve"> aller </w:t>
      </w:r>
      <w:proofErr w:type="spellStart"/>
      <w:r>
        <w:t>gnaden</w:t>
      </w:r>
      <w:proofErr w:type="spellEnd"/>
      <w:r>
        <w:t xml:space="preserve"> </w:t>
      </w:r>
      <w:proofErr w:type="spellStart"/>
      <w:r>
        <w:t>vnd</w:t>
      </w:r>
      <w:proofErr w:type="spellEnd"/>
      <w:r>
        <w:t xml:space="preserve"> </w:t>
      </w:r>
      <w:proofErr w:type="spellStart"/>
      <w:r>
        <w:t>tugenden</w:t>
      </w:r>
      <w:proofErr w:type="spellEnd"/>
      <w:r>
        <w:t xml:space="preserve">/ du wurdest </w:t>
      </w:r>
      <w:proofErr w:type="spellStart"/>
      <w:r>
        <w:t>dardurch</w:t>
      </w:r>
      <w:proofErr w:type="spellEnd"/>
      <w:r>
        <w:t xml:space="preserve"> bewegt alle dein </w:t>
      </w:r>
      <w:proofErr w:type="spellStart"/>
      <w:r>
        <w:t>volg</w:t>
      </w:r>
      <w:proofErr w:type="spellEnd"/>
      <w:r>
        <w:t xml:space="preserve"> zu diesem aller seligsten </w:t>
      </w:r>
      <w:proofErr w:type="spellStart"/>
      <w:r>
        <w:t>bronnen</w:t>
      </w:r>
      <w:proofErr w:type="spellEnd"/>
      <w:r>
        <w:t xml:space="preserve"> </w:t>
      </w:r>
      <w:proofErr w:type="spellStart"/>
      <w:r>
        <w:t>zufuren</w:t>
      </w:r>
      <w:proofErr w:type="spellEnd"/>
      <w:r>
        <w:t xml:space="preserve">/ </w:t>
      </w:r>
      <w:proofErr w:type="spellStart"/>
      <w:r>
        <w:t>dan</w:t>
      </w:r>
      <w:proofErr w:type="spellEnd"/>
      <w:r>
        <w:t xml:space="preserve"> </w:t>
      </w:r>
      <w:proofErr w:type="spellStart"/>
      <w:r>
        <w:t>dises</w:t>
      </w:r>
      <w:proofErr w:type="spellEnd"/>
      <w:r>
        <w:t xml:space="preserve"> aller edelsten lebendigen </w:t>
      </w:r>
      <w:proofErr w:type="spellStart"/>
      <w:r>
        <w:t>bronnens</w:t>
      </w:r>
      <w:proofErr w:type="spellEnd"/>
      <w:r>
        <w:t xml:space="preserve"> wurdet kein </w:t>
      </w:r>
      <w:proofErr w:type="spellStart"/>
      <w:r>
        <w:t>mangel</w:t>
      </w:r>
      <w:proofErr w:type="spellEnd"/>
      <w:r>
        <w:t xml:space="preserve"> sein </w:t>
      </w:r>
      <w:proofErr w:type="spellStart"/>
      <w:r>
        <w:t>vnd</w:t>
      </w:r>
      <w:proofErr w:type="spellEnd"/>
      <w:r>
        <w:t xml:space="preserve"> so viel </w:t>
      </w:r>
      <w:proofErr w:type="spellStart"/>
      <w:r>
        <w:t>mer</w:t>
      </w:r>
      <w:proofErr w:type="spellEnd"/>
      <w:r>
        <w:t xml:space="preserve"> </w:t>
      </w:r>
      <w:proofErr w:type="spellStart"/>
      <w:r>
        <w:t>darnusz</w:t>
      </w:r>
      <w:proofErr w:type="spellEnd"/>
      <w:r>
        <w:t xml:space="preserve"> </w:t>
      </w:r>
      <w:proofErr w:type="spellStart"/>
      <w:r>
        <w:t>getruncken</w:t>
      </w:r>
      <w:proofErr w:type="spellEnd"/>
      <w:r>
        <w:t xml:space="preserve"> wurdet/ so </w:t>
      </w:r>
      <w:proofErr w:type="spellStart"/>
      <w:r>
        <w:t>vil</w:t>
      </w:r>
      <w:proofErr w:type="spellEnd"/>
      <w:r>
        <w:t xml:space="preserve"> reichlicher solcher </w:t>
      </w:r>
      <w:proofErr w:type="spellStart"/>
      <w:r>
        <w:t>edeler</w:t>
      </w:r>
      <w:proofErr w:type="spellEnd"/>
      <w:r>
        <w:t xml:space="preserve"> </w:t>
      </w:r>
      <w:proofErr w:type="spellStart"/>
      <w:r>
        <w:t>bronnen</w:t>
      </w:r>
      <w:proofErr w:type="spellEnd"/>
      <w:r>
        <w:t xml:space="preserve"> </w:t>
      </w:r>
      <w:proofErr w:type="spellStart"/>
      <w:r>
        <w:t>vberfleusset</w:t>
      </w:r>
      <w:proofErr w:type="spellEnd"/>
      <w:r>
        <w:t xml:space="preserve"> </w:t>
      </w:r>
      <w:proofErr w:type="spellStart"/>
      <w:r>
        <w:t>vol</w:t>
      </w:r>
      <w:proofErr w:type="spellEnd"/>
      <w:r>
        <w:t xml:space="preserve"> aller </w:t>
      </w:r>
      <w:proofErr w:type="spellStart"/>
      <w:r>
        <w:t>gnaden</w:t>
      </w:r>
      <w:proofErr w:type="spellEnd"/>
      <w:r>
        <w:t xml:space="preserve"> </w:t>
      </w:r>
      <w:proofErr w:type="spellStart"/>
      <w:r>
        <w:t>vnd</w:t>
      </w:r>
      <w:proofErr w:type="spellEnd"/>
      <w:r>
        <w:t xml:space="preserve"> </w:t>
      </w:r>
      <w:proofErr w:type="spellStart"/>
      <w:r>
        <w:t>tugenden</w:t>
      </w:r>
      <w:proofErr w:type="spellEnd"/>
      <w:r>
        <w:t xml:space="preserve">/ dein </w:t>
      </w:r>
      <w:proofErr w:type="spellStart"/>
      <w:r>
        <w:t>vbertrefflich</w:t>
      </w:r>
      <w:proofErr w:type="spellEnd"/>
      <w:r>
        <w:t xml:space="preserve"> </w:t>
      </w:r>
      <w:proofErr w:type="spellStart"/>
      <w:r>
        <w:t>kriegs</w:t>
      </w:r>
      <w:proofErr w:type="spellEnd"/>
      <w:r>
        <w:t xml:space="preserve"> </w:t>
      </w:r>
      <w:proofErr w:type="spellStart"/>
      <w:r>
        <w:t>volck</w:t>
      </w:r>
      <w:proofErr w:type="spellEnd"/>
      <w:r>
        <w:t xml:space="preserve">/ </w:t>
      </w:r>
      <w:proofErr w:type="spellStart"/>
      <w:r>
        <w:t>welchs</w:t>
      </w:r>
      <w:proofErr w:type="spellEnd"/>
      <w:r>
        <w:t xml:space="preserve"> durch die </w:t>
      </w:r>
      <w:proofErr w:type="spellStart"/>
      <w:r>
        <w:t>menig</w:t>
      </w:r>
      <w:proofErr w:type="spellEnd"/>
      <w:r>
        <w:t xml:space="preserve"> des gelts </w:t>
      </w:r>
      <w:proofErr w:type="spellStart"/>
      <w:r>
        <w:t>vnd</w:t>
      </w:r>
      <w:proofErr w:type="spellEnd"/>
      <w:r>
        <w:t xml:space="preserve"> </w:t>
      </w:r>
      <w:proofErr w:type="spellStart"/>
      <w:r>
        <w:t>silbers</w:t>
      </w:r>
      <w:proofErr w:type="spellEnd"/>
      <w:r>
        <w:t xml:space="preserve"> </w:t>
      </w:r>
      <w:proofErr w:type="spellStart"/>
      <w:r>
        <w:t>nit</w:t>
      </w:r>
      <w:proofErr w:type="spellEnd"/>
      <w:r>
        <w:t xml:space="preserve"> </w:t>
      </w:r>
      <w:proofErr w:type="spellStart"/>
      <w:r>
        <w:t>wol</w:t>
      </w:r>
      <w:proofErr w:type="spellEnd"/>
      <w:r>
        <w:t xml:space="preserve"> </w:t>
      </w:r>
      <w:proofErr w:type="spellStart"/>
      <w:r>
        <w:t>zuerfullen</w:t>
      </w:r>
      <w:proofErr w:type="spellEnd"/>
      <w:r>
        <w:t xml:space="preserve"> ist </w:t>
      </w:r>
      <w:proofErr w:type="spellStart"/>
      <w:r>
        <w:t>vmb</w:t>
      </w:r>
      <w:proofErr w:type="spellEnd"/>
      <w:r>
        <w:t xml:space="preserve"> des verfluchten </w:t>
      </w:r>
      <w:proofErr w:type="spellStart"/>
      <w:r>
        <w:t>geytz</w:t>
      </w:r>
      <w:proofErr w:type="spellEnd"/>
      <w:r>
        <w:t xml:space="preserve"> willen der in aller </w:t>
      </w:r>
      <w:proofErr w:type="spellStart"/>
      <w:r>
        <w:t>welt</w:t>
      </w:r>
      <w:proofErr w:type="spellEnd"/>
      <w:r>
        <w:t xml:space="preserve"> </w:t>
      </w:r>
      <w:proofErr w:type="spellStart"/>
      <w:r>
        <w:t>vnsz</w:t>
      </w:r>
      <w:proofErr w:type="spellEnd"/>
      <w:r>
        <w:t xml:space="preserve"> </w:t>
      </w:r>
      <w:proofErr w:type="spellStart"/>
      <w:r>
        <w:t>regirt</w:t>
      </w:r>
      <w:proofErr w:type="spellEnd"/>
      <w:r>
        <w:t xml:space="preserve">/ </w:t>
      </w:r>
      <w:proofErr w:type="spellStart"/>
      <w:r>
        <w:t>szo</w:t>
      </w:r>
      <w:proofErr w:type="spellEnd"/>
      <w:r>
        <w:t xml:space="preserve"> </w:t>
      </w:r>
      <w:proofErr w:type="spellStart"/>
      <w:r>
        <w:t>dw</w:t>
      </w:r>
      <w:proofErr w:type="spellEnd"/>
      <w:r>
        <w:t xml:space="preserve"> </w:t>
      </w:r>
      <w:proofErr w:type="spellStart"/>
      <w:r>
        <w:t>solchs</w:t>
      </w:r>
      <w:proofErr w:type="spellEnd"/>
      <w:r>
        <w:t xml:space="preserve"> dein </w:t>
      </w:r>
      <w:proofErr w:type="spellStart"/>
      <w:r>
        <w:t>manlichs</w:t>
      </w:r>
      <w:proofErr w:type="spellEnd"/>
      <w:r>
        <w:t xml:space="preserve"> </w:t>
      </w:r>
      <w:proofErr w:type="spellStart"/>
      <w:r>
        <w:t>ovlgk</w:t>
      </w:r>
      <w:proofErr w:type="spellEnd"/>
      <w:r>
        <w:t xml:space="preserve"> zu dem seligen </w:t>
      </w:r>
      <w:proofErr w:type="spellStart"/>
      <w:r>
        <w:t>bronnen</w:t>
      </w:r>
      <w:proofErr w:type="spellEnd"/>
      <w:r>
        <w:t xml:space="preserve"> </w:t>
      </w:r>
      <w:proofErr w:type="spellStart"/>
      <w:r>
        <w:t>furen</w:t>
      </w:r>
      <w:proofErr w:type="spellEnd"/>
      <w:r>
        <w:t xml:space="preserve"> wurdest/ </w:t>
      </w:r>
      <w:proofErr w:type="spellStart"/>
      <w:r>
        <w:t>szo</w:t>
      </w:r>
      <w:proofErr w:type="spellEnd"/>
      <w:r>
        <w:t xml:space="preserve"> werden sie </w:t>
      </w:r>
      <w:proofErr w:type="spellStart"/>
      <w:r>
        <w:t>erfullet</w:t>
      </w:r>
      <w:proofErr w:type="spellEnd"/>
      <w:r>
        <w:t xml:space="preserve"> </w:t>
      </w:r>
      <w:proofErr w:type="spellStart"/>
      <w:r>
        <w:t>vnd</w:t>
      </w:r>
      <w:proofErr w:type="spellEnd"/>
      <w:r>
        <w:t xml:space="preserve"> </w:t>
      </w:r>
      <w:proofErr w:type="spellStart"/>
      <w:r>
        <w:t>ersettiget</w:t>
      </w:r>
      <w:proofErr w:type="spellEnd"/>
      <w:r>
        <w:t xml:space="preserve"> mit aller </w:t>
      </w:r>
      <w:proofErr w:type="spellStart"/>
      <w:r>
        <w:t>gnaden</w:t>
      </w:r>
      <w:proofErr w:type="spellEnd"/>
      <w:r>
        <w:t xml:space="preserve"> </w:t>
      </w:r>
      <w:proofErr w:type="spellStart"/>
      <w:r>
        <w:t>vnd</w:t>
      </w:r>
      <w:proofErr w:type="spellEnd"/>
      <w:r>
        <w:t xml:space="preserve"> </w:t>
      </w:r>
      <w:proofErr w:type="spellStart"/>
      <w:r>
        <w:t>tugenden</w:t>
      </w:r>
      <w:proofErr w:type="spellEnd"/>
      <w:r>
        <w:t xml:space="preserve"> des seligen </w:t>
      </w:r>
      <w:proofErr w:type="spellStart"/>
      <w:r>
        <w:t>bronnens</w:t>
      </w:r>
      <w:proofErr w:type="spellEnd"/>
      <w:r>
        <w:t xml:space="preserve">/ </w:t>
      </w:r>
      <w:proofErr w:type="spellStart"/>
      <w:r>
        <w:t>vnnd</w:t>
      </w:r>
      <w:proofErr w:type="spellEnd"/>
      <w:r>
        <w:t xml:space="preserve"> </w:t>
      </w:r>
      <w:proofErr w:type="spellStart"/>
      <w:r>
        <w:t>dardurch</w:t>
      </w:r>
      <w:proofErr w:type="spellEnd"/>
      <w:r>
        <w:t xml:space="preserve"> der </w:t>
      </w:r>
      <w:proofErr w:type="spellStart"/>
      <w:r>
        <w:t>vnersatzlich</w:t>
      </w:r>
      <w:proofErr w:type="spellEnd"/>
      <w:r>
        <w:t xml:space="preserve"> </w:t>
      </w:r>
      <w:proofErr w:type="spellStart"/>
      <w:r>
        <w:t>geytz</w:t>
      </w:r>
      <w:proofErr w:type="spellEnd"/>
      <w:r>
        <w:t xml:space="preserve"> verwandelt werden in einen </w:t>
      </w:r>
      <w:proofErr w:type="spellStart"/>
      <w:r>
        <w:t>gerburlichen</w:t>
      </w:r>
      <w:proofErr w:type="spellEnd"/>
      <w:r>
        <w:t xml:space="preserve"> </w:t>
      </w:r>
      <w:proofErr w:type="spellStart"/>
      <w:r>
        <w:t>genugen</w:t>
      </w:r>
      <w:proofErr w:type="spellEnd"/>
      <w:r>
        <w:t xml:space="preserve"> </w:t>
      </w:r>
      <w:proofErr w:type="spellStart"/>
      <w:r>
        <w:t>vnd</w:t>
      </w:r>
      <w:proofErr w:type="spellEnd"/>
      <w:r>
        <w:t xml:space="preserve"> sie </w:t>
      </w:r>
      <w:proofErr w:type="spellStart"/>
      <w:r>
        <w:t>settigen</w:t>
      </w:r>
      <w:proofErr w:type="spellEnd"/>
      <w:r>
        <w:t xml:space="preserve"> lassen mit einem </w:t>
      </w:r>
      <w:proofErr w:type="spellStart"/>
      <w:r>
        <w:t>leydlichen</w:t>
      </w:r>
      <w:proofErr w:type="spellEnd"/>
      <w:r>
        <w:t xml:space="preserve"> </w:t>
      </w:r>
      <w:proofErr w:type="spellStart"/>
      <w:r>
        <w:t>besoldungen</w:t>
      </w:r>
      <w:proofErr w:type="spellEnd"/>
      <w:r>
        <w:t xml:space="preserve">/ als </w:t>
      </w:r>
      <w:proofErr w:type="spellStart"/>
      <w:r>
        <w:t>dan</w:t>
      </w:r>
      <w:proofErr w:type="spellEnd"/>
      <w:r>
        <w:t xml:space="preserve"> wurdet </w:t>
      </w:r>
      <w:proofErr w:type="spellStart"/>
      <w:r>
        <w:t>vnter</w:t>
      </w:r>
      <w:proofErr w:type="spellEnd"/>
      <w:r>
        <w:t xml:space="preserve"> deinem </w:t>
      </w:r>
      <w:proofErr w:type="spellStart"/>
      <w:r>
        <w:t>volck</w:t>
      </w:r>
      <w:proofErr w:type="spellEnd"/>
      <w:r>
        <w:t xml:space="preserve"> ein grosse </w:t>
      </w:r>
      <w:proofErr w:type="spellStart"/>
      <w:r>
        <w:t>verwandelung</w:t>
      </w:r>
      <w:proofErr w:type="spellEnd"/>
      <w:r>
        <w:t xml:space="preserve"> </w:t>
      </w:r>
      <w:proofErr w:type="spellStart"/>
      <w:r>
        <w:t>geschehenn</w:t>
      </w:r>
      <w:proofErr w:type="spellEnd"/>
      <w:r>
        <w:t xml:space="preserve">. Der </w:t>
      </w:r>
      <w:proofErr w:type="spellStart"/>
      <w:r>
        <w:t>eygennutz</w:t>
      </w:r>
      <w:proofErr w:type="spellEnd"/>
      <w:r>
        <w:t xml:space="preserve"> wurdet sich durch die </w:t>
      </w:r>
      <w:proofErr w:type="spellStart"/>
      <w:r>
        <w:t>gnade</w:t>
      </w:r>
      <w:proofErr w:type="spellEnd"/>
      <w:r>
        <w:t xml:space="preserve"> </w:t>
      </w:r>
      <w:proofErr w:type="spellStart"/>
      <w:r>
        <w:t>gottis</w:t>
      </w:r>
      <w:proofErr w:type="spellEnd"/>
      <w:r>
        <w:t xml:space="preserve"> verwandeln in die </w:t>
      </w:r>
      <w:proofErr w:type="spellStart"/>
      <w:r>
        <w:t>susse</w:t>
      </w:r>
      <w:proofErr w:type="spellEnd"/>
      <w:r>
        <w:t xml:space="preserve"> </w:t>
      </w:r>
      <w:proofErr w:type="spellStart"/>
      <w:r>
        <w:t>bruderliche</w:t>
      </w:r>
      <w:proofErr w:type="spellEnd"/>
      <w:r>
        <w:t xml:space="preserve"> liebe/ </w:t>
      </w:r>
      <w:proofErr w:type="spellStart"/>
      <w:r>
        <w:t>vnd</w:t>
      </w:r>
      <w:proofErr w:type="spellEnd"/>
      <w:r>
        <w:t xml:space="preserve"> zu </w:t>
      </w:r>
      <w:proofErr w:type="spellStart"/>
      <w:r>
        <w:t>got</w:t>
      </w:r>
      <w:proofErr w:type="spellEnd"/>
      <w:r>
        <w:t xml:space="preserve"> </w:t>
      </w:r>
      <w:proofErr w:type="spellStart"/>
      <w:r>
        <w:t>ruffen</w:t>
      </w:r>
      <w:proofErr w:type="spellEnd"/>
      <w:r>
        <w:t xml:space="preserve"> </w:t>
      </w:r>
      <w:proofErr w:type="spellStart"/>
      <w:r>
        <w:t>vnd</w:t>
      </w:r>
      <w:proofErr w:type="spellEnd"/>
      <w:r>
        <w:t xml:space="preserve"> bitten in aller not als zu </w:t>
      </w:r>
      <w:proofErr w:type="spellStart"/>
      <w:r>
        <w:t>vnserm</w:t>
      </w:r>
      <w:proofErr w:type="spellEnd"/>
      <w:r>
        <w:t xml:space="preserve"> </w:t>
      </w:r>
      <w:proofErr w:type="spellStart"/>
      <w:r>
        <w:t>warhafftigen</w:t>
      </w:r>
      <w:proofErr w:type="spellEnd"/>
      <w:r>
        <w:t xml:space="preserve"> </w:t>
      </w:r>
      <w:proofErr w:type="spellStart"/>
      <w:r>
        <w:t>hymelischen</w:t>
      </w:r>
      <w:proofErr w:type="spellEnd"/>
      <w:r>
        <w:t xml:space="preserve"> </w:t>
      </w:r>
      <w:proofErr w:type="spellStart"/>
      <w:r>
        <w:t>gemeynen</w:t>
      </w:r>
      <w:proofErr w:type="spellEnd"/>
      <w:r>
        <w:t xml:space="preserve"> </w:t>
      </w:r>
      <w:proofErr w:type="spellStart"/>
      <w:r>
        <w:t>vatter</w:t>
      </w:r>
      <w:proofErr w:type="spellEnd"/>
      <w:r>
        <w:t xml:space="preserve">/ dein großmutig </w:t>
      </w:r>
      <w:proofErr w:type="spellStart"/>
      <w:r>
        <w:t>kriegs</w:t>
      </w:r>
      <w:proofErr w:type="spellEnd"/>
      <w:r>
        <w:t xml:space="preserve"> </w:t>
      </w:r>
      <w:proofErr w:type="spellStart"/>
      <w:r>
        <w:t>volck</w:t>
      </w:r>
      <w:proofErr w:type="spellEnd"/>
      <w:r>
        <w:t xml:space="preserve"> wurdet ein </w:t>
      </w:r>
      <w:proofErr w:type="spellStart"/>
      <w:r>
        <w:t>vnuberwintlich</w:t>
      </w:r>
      <w:proofErr w:type="spellEnd"/>
      <w:r>
        <w:t xml:space="preserve"> </w:t>
      </w:r>
      <w:proofErr w:type="spellStart"/>
      <w:r>
        <w:t>gemut</w:t>
      </w:r>
      <w:proofErr w:type="spellEnd"/>
      <w:r>
        <w:t xml:space="preserve"> fassen </w:t>
      </w:r>
      <w:proofErr w:type="spellStart"/>
      <w:r>
        <w:t>vnd</w:t>
      </w:r>
      <w:proofErr w:type="spellEnd"/>
      <w:r>
        <w:t xml:space="preserve"> </w:t>
      </w:r>
      <w:proofErr w:type="spellStart"/>
      <w:r>
        <w:t>eynig</w:t>
      </w:r>
      <w:proofErr w:type="spellEnd"/>
      <w:r>
        <w:t xml:space="preserve"> </w:t>
      </w:r>
      <w:proofErr w:type="spellStart"/>
      <w:r>
        <w:t>got</w:t>
      </w:r>
      <w:proofErr w:type="spellEnd"/>
      <w:r>
        <w:t xml:space="preserve"> furchten/ </w:t>
      </w:r>
      <w:proofErr w:type="spellStart"/>
      <w:r>
        <w:t>vnd</w:t>
      </w:r>
      <w:proofErr w:type="spellEnd"/>
      <w:r>
        <w:t xml:space="preserve"> dir als </w:t>
      </w:r>
      <w:proofErr w:type="spellStart"/>
      <w:r>
        <w:t>yhrem</w:t>
      </w:r>
      <w:proofErr w:type="spellEnd"/>
      <w:r>
        <w:t xml:space="preserve"> </w:t>
      </w:r>
      <w:proofErr w:type="spellStart"/>
      <w:r>
        <w:t>hern</w:t>
      </w:r>
      <w:proofErr w:type="spellEnd"/>
      <w:r>
        <w:t xml:space="preserve"> </w:t>
      </w:r>
      <w:proofErr w:type="spellStart"/>
      <w:r>
        <w:t>kayszer</w:t>
      </w:r>
      <w:proofErr w:type="spellEnd"/>
      <w:r>
        <w:t xml:space="preserve"> </w:t>
      </w:r>
      <w:proofErr w:type="spellStart"/>
      <w:r>
        <w:t>vnd</w:t>
      </w:r>
      <w:proofErr w:type="spellEnd"/>
      <w:r>
        <w:t xml:space="preserve"> </w:t>
      </w:r>
      <w:proofErr w:type="spellStart"/>
      <w:r>
        <w:t>knecht</w:t>
      </w:r>
      <w:proofErr w:type="spellEnd"/>
      <w:r>
        <w:t xml:space="preserve"> </w:t>
      </w:r>
      <w:proofErr w:type="spellStart"/>
      <w:r>
        <w:t>gottis</w:t>
      </w:r>
      <w:proofErr w:type="spellEnd"/>
      <w:r>
        <w:t xml:space="preserve"> in aller </w:t>
      </w:r>
      <w:proofErr w:type="spellStart"/>
      <w:r>
        <w:t>vnterthenickeit</w:t>
      </w:r>
      <w:proofErr w:type="spellEnd"/>
      <w:r>
        <w:t xml:space="preserve"> gehorsam sein/ </w:t>
      </w:r>
      <w:proofErr w:type="spellStart"/>
      <w:r>
        <w:t>yhre</w:t>
      </w:r>
      <w:proofErr w:type="spellEnd"/>
      <w:r>
        <w:t xml:space="preserve"> </w:t>
      </w:r>
      <w:proofErr w:type="spellStart"/>
      <w:r>
        <w:t>leyb</w:t>
      </w:r>
      <w:proofErr w:type="spellEnd"/>
      <w:r>
        <w:t xml:space="preserve"> </w:t>
      </w:r>
      <w:proofErr w:type="spellStart"/>
      <w:r>
        <w:t>vnd</w:t>
      </w:r>
      <w:proofErr w:type="spellEnd"/>
      <w:r>
        <w:t xml:space="preserve"> gut werden sie williglich </w:t>
      </w:r>
      <w:proofErr w:type="spellStart"/>
      <w:r>
        <w:t>fur</w:t>
      </w:r>
      <w:proofErr w:type="spellEnd"/>
      <w:r>
        <w:t xml:space="preserve"> dich mit </w:t>
      </w:r>
      <w:proofErr w:type="spellStart"/>
      <w:r>
        <w:t>frolichem</w:t>
      </w:r>
      <w:proofErr w:type="spellEnd"/>
      <w:r>
        <w:t xml:space="preserve"> </w:t>
      </w:r>
      <w:proofErr w:type="spellStart"/>
      <w:r>
        <w:t>gemut</w:t>
      </w:r>
      <w:proofErr w:type="spellEnd"/>
      <w:r>
        <w:t xml:space="preserve"> </w:t>
      </w:r>
      <w:proofErr w:type="spellStart"/>
      <w:r>
        <w:t>stzen</w:t>
      </w:r>
      <w:proofErr w:type="spellEnd"/>
      <w:r>
        <w:t xml:space="preserve">/ </w:t>
      </w:r>
      <w:proofErr w:type="spellStart"/>
      <w:r>
        <w:t>sso</w:t>
      </w:r>
      <w:proofErr w:type="spellEnd"/>
      <w:r>
        <w:t xml:space="preserve"> du einig in dem </w:t>
      </w:r>
      <w:proofErr w:type="spellStart"/>
      <w:r>
        <w:t>wegk</w:t>
      </w:r>
      <w:proofErr w:type="spellEnd"/>
      <w:r>
        <w:t xml:space="preserve"> des </w:t>
      </w:r>
      <w:proofErr w:type="spellStart"/>
      <w:r>
        <w:t>herren</w:t>
      </w:r>
      <w:proofErr w:type="spellEnd"/>
      <w:r>
        <w:t xml:space="preserve"> Christi mit ernst </w:t>
      </w:r>
      <w:proofErr w:type="spellStart"/>
      <w:r>
        <w:t>vnterstehst</w:t>
      </w:r>
      <w:proofErr w:type="spellEnd"/>
      <w:r>
        <w:t xml:space="preserve"> zu </w:t>
      </w:r>
      <w:proofErr w:type="spellStart"/>
      <w:r>
        <w:t>wandelen</w:t>
      </w:r>
      <w:proofErr w:type="spellEnd"/>
      <w:r>
        <w:t xml:space="preserve">/ dein </w:t>
      </w:r>
      <w:proofErr w:type="spellStart"/>
      <w:r>
        <w:t>vnuberwintlichst</w:t>
      </w:r>
      <w:proofErr w:type="spellEnd"/>
      <w:r>
        <w:t xml:space="preserve"> </w:t>
      </w:r>
      <w:proofErr w:type="spellStart"/>
      <w:r>
        <w:t>kriegsvolck</w:t>
      </w:r>
      <w:proofErr w:type="spellEnd"/>
      <w:r>
        <w:t xml:space="preserve"> </w:t>
      </w:r>
      <w:proofErr w:type="spellStart"/>
      <w:r>
        <w:t>wurdt</w:t>
      </w:r>
      <w:proofErr w:type="spellEnd"/>
      <w:r>
        <w:t xml:space="preserve"> den todt nit furchten/ grosser thaten werden sie sich </w:t>
      </w:r>
      <w:proofErr w:type="spellStart"/>
      <w:r>
        <w:t>vnterstehn</w:t>
      </w:r>
      <w:proofErr w:type="spellEnd"/>
      <w:r>
        <w:t xml:space="preserve"> </w:t>
      </w:r>
      <w:proofErr w:type="spellStart"/>
      <w:r>
        <w:t>vnd</w:t>
      </w:r>
      <w:proofErr w:type="spellEnd"/>
      <w:r>
        <w:t xml:space="preserve"> auch enden gegen deinen feinden so du </w:t>
      </w:r>
      <w:proofErr w:type="spellStart"/>
      <w:r>
        <w:t>warhafftig</w:t>
      </w:r>
      <w:proofErr w:type="spellEnd"/>
      <w:r>
        <w:t xml:space="preserve"> bist ein </w:t>
      </w:r>
      <w:proofErr w:type="spellStart"/>
      <w:r>
        <w:t>diener</w:t>
      </w:r>
      <w:proofErr w:type="spellEnd"/>
      <w:r>
        <w:t xml:space="preserve"> </w:t>
      </w:r>
      <w:proofErr w:type="spellStart"/>
      <w:r>
        <w:t>gottis</w:t>
      </w:r>
      <w:proofErr w:type="spellEnd"/>
      <w:r>
        <w:t>.</w:t>
      </w:r>
    </w:p>
    <w:p w14:paraId="380228DC" w14:textId="77777777" w:rsidR="00E26195" w:rsidRDefault="00E26195" w:rsidP="00E26195">
      <w:pPr>
        <w:pStyle w:val="StandardWeb"/>
      </w:pPr>
      <w:r>
        <w:t xml:space="preserve">O was grosser furcht werden haben alle feind Christi </w:t>
      </w:r>
      <w:proofErr w:type="spellStart"/>
      <w:r>
        <w:t>szo</w:t>
      </w:r>
      <w:proofErr w:type="spellEnd"/>
      <w:r>
        <w:t xml:space="preserve"> sie befinden </w:t>
      </w:r>
      <w:proofErr w:type="spellStart"/>
      <w:r>
        <w:t>dz</w:t>
      </w:r>
      <w:proofErr w:type="spellEnd"/>
      <w:r>
        <w:t xml:space="preserve"> dein </w:t>
      </w:r>
      <w:proofErr w:type="spellStart"/>
      <w:r>
        <w:t>volck</w:t>
      </w:r>
      <w:proofErr w:type="spellEnd"/>
      <w:r>
        <w:t xml:space="preserve"> sich vor dem grausamen todt nit furcht/ sie werden erschrecken vor </w:t>
      </w:r>
      <w:proofErr w:type="spellStart"/>
      <w:r>
        <w:t>deriner</w:t>
      </w:r>
      <w:proofErr w:type="spellEnd"/>
      <w:r>
        <w:t xml:space="preserve"> </w:t>
      </w:r>
      <w:proofErr w:type="spellStart"/>
      <w:r>
        <w:t>vnuberwintlichen</w:t>
      </w:r>
      <w:proofErr w:type="spellEnd"/>
      <w:r>
        <w:t xml:space="preserve"> </w:t>
      </w:r>
      <w:proofErr w:type="spellStart"/>
      <w:r>
        <w:t>gewalt</w:t>
      </w:r>
      <w:proofErr w:type="spellEnd"/>
      <w:r>
        <w:t xml:space="preserve">/ welcher dir von oben herab gegeben ist/ du wurdest </w:t>
      </w:r>
      <w:proofErr w:type="spellStart"/>
      <w:r>
        <w:t>fride</w:t>
      </w:r>
      <w:proofErr w:type="spellEnd"/>
      <w:r>
        <w:t xml:space="preserve"> gebieten </w:t>
      </w:r>
      <w:proofErr w:type="spellStart"/>
      <w:r>
        <w:t>vnder</w:t>
      </w:r>
      <w:proofErr w:type="spellEnd"/>
      <w:r>
        <w:t xml:space="preserve"> deinem </w:t>
      </w:r>
      <w:proofErr w:type="spellStart"/>
      <w:r>
        <w:t>volck</w:t>
      </w:r>
      <w:proofErr w:type="spellEnd"/>
      <w:r>
        <w:t xml:space="preserve"> die </w:t>
      </w:r>
      <w:proofErr w:type="spellStart"/>
      <w:r>
        <w:t>vngerechten</w:t>
      </w:r>
      <w:proofErr w:type="spellEnd"/>
      <w:r>
        <w:t xml:space="preserve"> werden </w:t>
      </w:r>
      <w:proofErr w:type="spellStart"/>
      <w:r>
        <w:t>zittirent</w:t>
      </w:r>
      <w:proofErr w:type="spellEnd"/>
      <w:r>
        <w:t xml:space="preserve"> erschrecken vor </w:t>
      </w:r>
      <w:proofErr w:type="spellStart"/>
      <w:r>
        <w:t>deynem</w:t>
      </w:r>
      <w:proofErr w:type="spellEnd"/>
      <w:r>
        <w:t xml:space="preserve"> </w:t>
      </w:r>
      <w:proofErr w:type="spellStart"/>
      <w:r>
        <w:t>angesicht</w:t>
      </w:r>
      <w:proofErr w:type="spellEnd"/>
      <w:r>
        <w:t xml:space="preserve">/ dein </w:t>
      </w:r>
      <w:proofErr w:type="spellStart"/>
      <w:r>
        <w:t>gewalt</w:t>
      </w:r>
      <w:proofErr w:type="spellEnd"/>
      <w:r>
        <w:t xml:space="preserve"> der dir von </w:t>
      </w:r>
      <w:proofErr w:type="spellStart"/>
      <w:r>
        <w:t>got</w:t>
      </w:r>
      <w:proofErr w:type="spellEnd"/>
      <w:r>
        <w:t xml:space="preserve"> geben ist/ der wurdet durchdringen in der </w:t>
      </w:r>
      <w:proofErr w:type="spellStart"/>
      <w:r>
        <w:t>gantzen</w:t>
      </w:r>
      <w:proofErr w:type="spellEnd"/>
      <w:r>
        <w:t xml:space="preserve"> </w:t>
      </w:r>
      <w:proofErr w:type="spellStart"/>
      <w:r>
        <w:t>welt</w:t>
      </w:r>
      <w:proofErr w:type="spellEnd"/>
      <w:r>
        <w:t>.</w:t>
      </w:r>
    </w:p>
    <w:p w14:paraId="45E653B1" w14:textId="77777777" w:rsidR="00E26195" w:rsidRDefault="00E26195" w:rsidP="00E26195">
      <w:pPr>
        <w:pStyle w:val="StandardWeb"/>
      </w:pPr>
      <w:r>
        <w:t xml:space="preserve">O </w:t>
      </w:r>
      <w:proofErr w:type="spellStart"/>
      <w:r>
        <w:t>keyszer</w:t>
      </w:r>
      <w:proofErr w:type="spellEnd"/>
      <w:r>
        <w:t xml:space="preserve"> </w:t>
      </w:r>
      <w:proofErr w:type="spellStart"/>
      <w:r>
        <w:t>vil</w:t>
      </w:r>
      <w:proofErr w:type="spellEnd"/>
      <w:r>
        <w:t xml:space="preserve"> </w:t>
      </w:r>
      <w:proofErr w:type="spellStart"/>
      <w:r>
        <w:t>manlicher</w:t>
      </w:r>
      <w:proofErr w:type="spellEnd"/>
      <w:r>
        <w:t xml:space="preserve"> </w:t>
      </w:r>
      <w:proofErr w:type="spellStart"/>
      <w:r>
        <w:t>fromer</w:t>
      </w:r>
      <w:proofErr w:type="spellEnd"/>
      <w:r>
        <w:t xml:space="preserve"> man wurdest du erwecken </w:t>
      </w:r>
      <w:proofErr w:type="spellStart"/>
      <w:r>
        <w:t>vnter</w:t>
      </w:r>
      <w:proofErr w:type="spellEnd"/>
      <w:r>
        <w:t xml:space="preserve"> deinem </w:t>
      </w:r>
      <w:proofErr w:type="spellStart"/>
      <w:r>
        <w:t>volck</w:t>
      </w:r>
      <w:proofErr w:type="spellEnd"/>
      <w:r>
        <w:t xml:space="preserve"> die sich in </w:t>
      </w:r>
      <w:proofErr w:type="spellStart"/>
      <w:r>
        <w:t>ruwe</w:t>
      </w:r>
      <w:proofErr w:type="spellEnd"/>
      <w:r>
        <w:t xml:space="preserve"> geben haben in </w:t>
      </w:r>
      <w:proofErr w:type="spellStart"/>
      <w:r>
        <w:t>yhrem</w:t>
      </w:r>
      <w:proofErr w:type="spellEnd"/>
      <w:r>
        <w:t xml:space="preserve"> </w:t>
      </w:r>
      <w:proofErr w:type="spellStart"/>
      <w:r>
        <w:t>heymet</w:t>
      </w:r>
      <w:proofErr w:type="spellEnd"/>
      <w:r>
        <w:t xml:space="preserve"> </w:t>
      </w:r>
      <w:proofErr w:type="spellStart"/>
      <w:r>
        <w:t>got</w:t>
      </w:r>
      <w:proofErr w:type="spellEnd"/>
      <w:r>
        <w:t xml:space="preserve"> </w:t>
      </w:r>
      <w:proofErr w:type="spellStart"/>
      <w:r>
        <w:t>vnd</w:t>
      </w:r>
      <w:proofErr w:type="spellEnd"/>
      <w:r>
        <w:t xml:space="preserve"> </w:t>
      </w:r>
      <w:proofErr w:type="spellStart"/>
      <w:r>
        <w:t>yhrem</w:t>
      </w:r>
      <w:proofErr w:type="spellEnd"/>
      <w:r>
        <w:t xml:space="preserve"> </w:t>
      </w:r>
      <w:proofErr w:type="spellStart"/>
      <w:r>
        <w:t>negsten</w:t>
      </w:r>
      <w:proofErr w:type="spellEnd"/>
      <w:r>
        <w:t xml:space="preserve"> zudienen/ welche </w:t>
      </w:r>
      <w:proofErr w:type="spellStart"/>
      <w:r>
        <w:t>yhre</w:t>
      </w:r>
      <w:proofErr w:type="spellEnd"/>
      <w:r>
        <w:t xml:space="preserve"> </w:t>
      </w:r>
      <w:proofErr w:type="spellStart"/>
      <w:r>
        <w:t>waffen</w:t>
      </w:r>
      <w:proofErr w:type="spellEnd"/>
      <w:r>
        <w:t xml:space="preserve"> </w:t>
      </w:r>
      <w:proofErr w:type="spellStart"/>
      <w:r>
        <w:t>vnd</w:t>
      </w:r>
      <w:proofErr w:type="spellEnd"/>
      <w:r>
        <w:t xml:space="preserve"> alle </w:t>
      </w:r>
      <w:proofErr w:type="spellStart"/>
      <w:r>
        <w:t>yhre</w:t>
      </w:r>
      <w:proofErr w:type="spellEnd"/>
      <w:r>
        <w:t xml:space="preserve"> </w:t>
      </w:r>
      <w:proofErr w:type="spellStart"/>
      <w:r>
        <w:t>krigsrustung</w:t>
      </w:r>
      <w:proofErr w:type="spellEnd"/>
      <w:r>
        <w:t xml:space="preserve"> mit dem </w:t>
      </w:r>
      <w:proofErr w:type="spellStart"/>
      <w:r>
        <w:t>hochsten</w:t>
      </w:r>
      <w:proofErr w:type="spellEnd"/>
      <w:r>
        <w:t xml:space="preserve"> </w:t>
      </w:r>
      <w:proofErr w:type="spellStart"/>
      <w:r>
        <w:t>fleysz</w:t>
      </w:r>
      <w:proofErr w:type="spellEnd"/>
      <w:r>
        <w:t xml:space="preserve"> </w:t>
      </w:r>
      <w:proofErr w:type="spellStart"/>
      <w:r>
        <w:t>herfure</w:t>
      </w:r>
      <w:proofErr w:type="spellEnd"/>
      <w:r>
        <w:t xml:space="preserve"> suchen werden gegen allen denen die </w:t>
      </w:r>
      <w:proofErr w:type="spellStart"/>
      <w:r>
        <w:t>got</w:t>
      </w:r>
      <w:proofErr w:type="spellEnd"/>
      <w:r>
        <w:t xml:space="preserve"> </w:t>
      </w:r>
      <w:proofErr w:type="spellStart"/>
      <w:r>
        <w:t>vnd</w:t>
      </w:r>
      <w:proofErr w:type="spellEnd"/>
      <w:r>
        <w:t xml:space="preserve"> dir widderstreben/ </w:t>
      </w:r>
      <w:proofErr w:type="spellStart"/>
      <w:r>
        <w:t>vil</w:t>
      </w:r>
      <w:proofErr w:type="spellEnd"/>
      <w:r>
        <w:t xml:space="preserve"> </w:t>
      </w:r>
      <w:proofErr w:type="spellStart"/>
      <w:r>
        <w:t>dapfferer</w:t>
      </w:r>
      <w:proofErr w:type="spellEnd"/>
      <w:r>
        <w:t xml:space="preserve"> </w:t>
      </w:r>
      <w:proofErr w:type="spellStart"/>
      <w:r>
        <w:t>gemut</w:t>
      </w:r>
      <w:proofErr w:type="spellEnd"/>
      <w:r>
        <w:t xml:space="preserve"> wurdest du </w:t>
      </w:r>
      <w:proofErr w:type="spellStart"/>
      <w:r>
        <w:t>vnter</w:t>
      </w:r>
      <w:proofErr w:type="spellEnd"/>
      <w:r>
        <w:t xml:space="preserve"> den </w:t>
      </w:r>
      <w:proofErr w:type="spellStart"/>
      <w:r>
        <w:t>selbichen</w:t>
      </w:r>
      <w:proofErr w:type="spellEnd"/>
      <w:r>
        <w:t xml:space="preserve"> finden deren </w:t>
      </w:r>
      <w:proofErr w:type="spellStart"/>
      <w:r>
        <w:t>vil</w:t>
      </w:r>
      <w:proofErr w:type="spellEnd"/>
      <w:r>
        <w:t xml:space="preserve"> </w:t>
      </w:r>
      <w:proofErr w:type="spellStart"/>
      <w:r>
        <w:t>ausz</w:t>
      </w:r>
      <w:proofErr w:type="spellEnd"/>
      <w:r>
        <w:t xml:space="preserve"> dem </w:t>
      </w:r>
      <w:proofErr w:type="spellStart"/>
      <w:r>
        <w:t>vorgemelten</w:t>
      </w:r>
      <w:proofErr w:type="spellEnd"/>
      <w:r>
        <w:t xml:space="preserve"> </w:t>
      </w:r>
      <w:proofErr w:type="spellStart"/>
      <w:r>
        <w:t>bronnen</w:t>
      </w:r>
      <w:proofErr w:type="spellEnd"/>
      <w:r>
        <w:t xml:space="preserve"> </w:t>
      </w:r>
      <w:proofErr w:type="spellStart"/>
      <w:r>
        <w:t>getruncken</w:t>
      </w:r>
      <w:proofErr w:type="spellEnd"/>
      <w:r>
        <w:t xml:space="preserve"> haben.</w:t>
      </w:r>
    </w:p>
    <w:p w14:paraId="302589FD" w14:textId="77777777" w:rsidR="00E26195" w:rsidRDefault="00E26195" w:rsidP="00E26195">
      <w:pPr>
        <w:pStyle w:val="StandardWeb"/>
      </w:pPr>
      <w:r>
        <w:t xml:space="preserve">O </w:t>
      </w:r>
      <w:proofErr w:type="spellStart"/>
      <w:r>
        <w:t>tugentlicher</w:t>
      </w:r>
      <w:proofErr w:type="spellEnd"/>
      <w:r>
        <w:t xml:space="preserve"> </w:t>
      </w:r>
      <w:proofErr w:type="spellStart"/>
      <w:r>
        <w:t>Kayszer</w:t>
      </w:r>
      <w:proofErr w:type="spellEnd"/>
      <w:r>
        <w:t xml:space="preserve"> dir </w:t>
      </w:r>
      <w:proofErr w:type="spellStart"/>
      <w:r>
        <w:t>wil</w:t>
      </w:r>
      <w:proofErr w:type="spellEnd"/>
      <w:r>
        <w:t xml:space="preserve"> auch </w:t>
      </w:r>
      <w:proofErr w:type="spellStart"/>
      <w:r>
        <w:t>geburenn</w:t>
      </w:r>
      <w:proofErr w:type="spellEnd"/>
      <w:r>
        <w:t xml:space="preserve"> den Bapst </w:t>
      </w:r>
      <w:proofErr w:type="spellStart"/>
      <w:r>
        <w:t>vnd</w:t>
      </w:r>
      <w:proofErr w:type="spellEnd"/>
      <w:r>
        <w:t xml:space="preserve"> die seinen </w:t>
      </w:r>
      <w:proofErr w:type="spellStart"/>
      <w:r>
        <w:t>ausz</w:t>
      </w:r>
      <w:proofErr w:type="spellEnd"/>
      <w:r>
        <w:t xml:space="preserve"> </w:t>
      </w:r>
      <w:proofErr w:type="spellStart"/>
      <w:r>
        <w:t>bruderlicher</w:t>
      </w:r>
      <w:proofErr w:type="spellEnd"/>
      <w:r>
        <w:t xml:space="preserve"> liebe zu </w:t>
      </w:r>
      <w:proofErr w:type="spellStart"/>
      <w:r>
        <w:t>diezem</w:t>
      </w:r>
      <w:proofErr w:type="spellEnd"/>
      <w:r>
        <w:t xml:space="preserve"> </w:t>
      </w:r>
      <w:proofErr w:type="spellStart"/>
      <w:r>
        <w:t>bronnen</w:t>
      </w:r>
      <w:proofErr w:type="spellEnd"/>
      <w:r>
        <w:t xml:space="preserve"> </w:t>
      </w:r>
      <w:proofErr w:type="spellStart"/>
      <w:r>
        <w:t>zuleydten</w:t>
      </w:r>
      <w:proofErr w:type="spellEnd"/>
      <w:r>
        <w:t xml:space="preserve">/ dem selbigen </w:t>
      </w:r>
      <w:proofErr w:type="spellStart"/>
      <w:r>
        <w:t>kanst</w:t>
      </w:r>
      <w:proofErr w:type="spellEnd"/>
      <w:r>
        <w:t xml:space="preserve"> du mit </w:t>
      </w:r>
      <w:proofErr w:type="spellStart"/>
      <w:r>
        <w:t>grundt</w:t>
      </w:r>
      <w:proofErr w:type="spellEnd"/>
      <w:r>
        <w:t xml:space="preserve"> der </w:t>
      </w:r>
      <w:proofErr w:type="spellStart"/>
      <w:r>
        <w:t>heyligen</w:t>
      </w:r>
      <w:proofErr w:type="spellEnd"/>
      <w:r>
        <w:t xml:space="preserve"> </w:t>
      </w:r>
      <w:proofErr w:type="spellStart"/>
      <w:r>
        <w:t>schrifft</w:t>
      </w:r>
      <w:proofErr w:type="spellEnd"/>
      <w:r>
        <w:t xml:space="preserve"> </w:t>
      </w:r>
      <w:proofErr w:type="spellStart"/>
      <w:r>
        <w:t>antzeygen</w:t>
      </w:r>
      <w:proofErr w:type="spellEnd"/>
      <w:r>
        <w:t xml:space="preserve"> das er </w:t>
      </w:r>
      <w:proofErr w:type="spellStart"/>
      <w:r>
        <w:t>warhafftig</w:t>
      </w:r>
      <w:proofErr w:type="spellEnd"/>
      <w:r>
        <w:t xml:space="preserve"> ein </w:t>
      </w:r>
      <w:proofErr w:type="spellStart"/>
      <w:r>
        <w:t>vicarii</w:t>
      </w:r>
      <w:proofErr w:type="spellEnd"/>
      <w:r>
        <w:t xml:space="preserve"> des </w:t>
      </w:r>
      <w:proofErr w:type="spellStart"/>
      <w:r>
        <w:t>teuffels</w:t>
      </w:r>
      <w:proofErr w:type="spellEnd"/>
      <w:r>
        <w:t xml:space="preserve"> </w:t>
      </w:r>
      <w:proofErr w:type="spellStart"/>
      <w:r>
        <w:t>vnd</w:t>
      </w:r>
      <w:proofErr w:type="spellEnd"/>
      <w:r>
        <w:t xml:space="preserve"> Antichristus ist.</w:t>
      </w:r>
    </w:p>
    <w:p w14:paraId="2B2B7CD6" w14:textId="77777777" w:rsidR="00E26195" w:rsidRDefault="00E26195" w:rsidP="00E26195">
      <w:pPr>
        <w:pStyle w:val="StandardWeb"/>
      </w:pPr>
      <w:proofErr w:type="spellStart"/>
      <w:r>
        <w:t>Vnd</w:t>
      </w:r>
      <w:proofErr w:type="spellEnd"/>
      <w:r>
        <w:t xml:space="preserve"> das </w:t>
      </w:r>
      <w:proofErr w:type="spellStart"/>
      <w:r>
        <w:t>warhafftig</w:t>
      </w:r>
      <w:proofErr w:type="spellEnd"/>
      <w:r>
        <w:t xml:space="preserve"> die </w:t>
      </w:r>
      <w:proofErr w:type="spellStart"/>
      <w:r>
        <w:t>Babstlich</w:t>
      </w:r>
      <w:proofErr w:type="spellEnd"/>
      <w:r>
        <w:t xml:space="preserve"> </w:t>
      </w:r>
      <w:proofErr w:type="spellStart"/>
      <w:r>
        <w:t>gesetze</w:t>
      </w:r>
      <w:proofErr w:type="spellEnd"/>
      <w:r>
        <w:t xml:space="preserve"> so durch die </w:t>
      </w:r>
      <w:proofErr w:type="spellStart"/>
      <w:r>
        <w:t>menschen</w:t>
      </w:r>
      <w:proofErr w:type="spellEnd"/>
      <w:r>
        <w:t xml:space="preserve"> </w:t>
      </w:r>
      <w:proofErr w:type="spellStart"/>
      <w:r>
        <w:t>yhrem</w:t>
      </w:r>
      <w:proofErr w:type="spellEnd"/>
      <w:r>
        <w:t xml:space="preserve"> </w:t>
      </w:r>
      <w:proofErr w:type="spellStart"/>
      <w:r>
        <w:t>kopff</w:t>
      </w:r>
      <w:proofErr w:type="spellEnd"/>
      <w:r>
        <w:t xml:space="preserve"> nach erdacht </w:t>
      </w:r>
      <w:proofErr w:type="spellStart"/>
      <w:r>
        <w:t>vnd</w:t>
      </w:r>
      <w:proofErr w:type="spellEnd"/>
      <w:r>
        <w:t xml:space="preserve"> gesetzt kein </w:t>
      </w:r>
      <w:proofErr w:type="spellStart"/>
      <w:r>
        <w:t>gutten</w:t>
      </w:r>
      <w:proofErr w:type="spellEnd"/>
      <w:r>
        <w:t xml:space="preserve"> </w:t>
      </w:r>
      <w:proofErr w:type="spellStart"/>
      <w:r>
        <w:t>grund</w:t>
      </w:r>
      <w:proofErr w:type="spellEnd"/>
      <w:r>
        <w:t xml:space="preserve"> haben/ </w:t>
      </w:r>
      <w:proofErr w:type="spellStart"/>
      <w:r>
        <w:t>vnd</w:t>
      </w:r>
      <w:proofErr w:type="spellEnd"/>
      <w:r>
        <w:t xml:space="preserve"> das </w:t>
      </w:r>
      <w:proofErr w:type="spellStart"/>
      <w:r>
        <w:t>solchs</w:t>
      </w:r>
      <w:proofErr w:type="spellEnd"/>
      <w:r>
        <w:t xml:space="preserve"> nichts anders </w:t>
      </w:r>
      <w:proofErr w:type="spellStart"/>
      <w:r>
        <w:t>dan</w:t>
      </w:r>
      <w:proofErr w:type="spellEnd"/>
      <w:r>
        <w:t xml:space="preserve"> ein </w:t>
      </w:r>
      <w:proofErr w:type="spellStart"/>
      <w:r>
        <w:t>stinckender</w:t>
      </w:r>
      <w:proofErr w:type="spellEnd"/>
      <w:r>
        <w:t xml:space="preserve"> fauler </w:t>
      </w:r>
      <w:proofErr w:type="spellStart"/>
      <w:r>
        <w:t>pfutzen</w:t>
      </w:r>
      <w:proofErr w:type="spellEnd"/>
      <w:r>
        <w:t xml:space="preserve"> ist des </w:t>
      </w:r>
      <w:proofErr w:type="spellStart"/>
      <w:r>
        <w:t>teuffels</w:t>
      </w:r>
      <w:proofErr w:type="spellEnd"/>
      <w:r>
        <w:t xml:space="preserve">/ </w:t>
      </w:r>
      <w:proofErr w:type="spellStart"/>
      <w:r>
        <w:t>vnd</w:t>
      </w:r>
      <w:proofErr w:type="spellEnd"/>
      <w:r>
        <w:t xml:space="preserve"> wir so </w:t>
      </w:r>
      <w:proofErr w:type="spellStart"/>
      <w:r>
        <w:t>vbel</w:t>
      </w:r>
      <w:proofErr w:type="spellEnd"/>
      <w:r>
        <w:t xml:space="preserve"> </w:t>
      </w:r>
      <w:proofErr w:type="spellStart"/>
      <w:r>
        <w:t>vns</w:t>
      </w:r>
      <w:proofErr w:type="spellEnd"/>
      <w:r>
        <w:t xml:space="preserve"> selbst </w:t>
      </w:r>
      <w:proofErr w:type="spellStart"/>
      <w:r>
        <w:t>verfurt</w:t>
      </w:r>
      <w:proofErr w:type="spellEnd"/>
      <w:r>
        <w:t xml:space="preserve"> haben </w:t>
      </w:r>
      <w:proofErr w:type="spellStart"/>
      <w:r>
        <w:t>auff</w:t>
      </w:r>
      <w:proofErr w:type="spellEnd"/>
      <w:r>
        <w:t xml:space="preserve"> </w:t>
      </w:r>
      <w:proofErr w:type="spellStart"/>
      <w:r>
        <w:t>vnsere</w:t>
      </w:r>
      <w:proofErr w:type="spellEnd"/>
      <w:r>
        <w:t xml:space="preserve"> </w:t>
      </w:r>
      <w:proofErr w:type="spellStart"/>
      <w:r>
        <w:t>eygene</w:t>
      </w:r>
      <w:proofErr w:type="spellEnd"/>
      <w:r>
        <w:t xml:space="preserve"> selbst erdachte </w:t>
      </w:r>
      <w:proofErr w:type="spellStart"/>
      <w:r>
        <w:t>teuffelischen</w:t>
      </w:r>
      <w:proofErr w:type="spellEnd"/>
      <w:r>
        <w:t xml:space="preserve"> </w:t>
      </w:r>
      <w:proofErr w:type="spellStart"/>
      <w:r>
        <w:t>wege</w:t>
      </w:r>
      <w:proofErr w:type="spellEnd"/>
      <w:r>
        <w:t xml:space="preserve"> </w:t>
      </w:r>
      <w:proofErr w:type="spellStart"/>
      <w:r>
        <w:t>vnd</w:t>
      </w:r>
      <w:proofErr w:type="spellEnd"/>
      <w:r>
        <w:t xml:space="preserve"> </w:t>
      </w:r>
      <w:proofErr w:type="spellStart"/>
      <w:r>
        <w:t>dardurch</w:t>
      </w:r>
      <w:proofErr w:type="spellEnd"/>
      <w:r>
        <w:t xml:space="preserve"> verhindert zu dem rechten </w:t>
      </w:r>
      <w:proofErr w:type="spellStart"/>
      <w:r>
        <w:t>heylsamen</w:t>
      </w:r>
      <w:proofErr w:type="spellEnd"/>
      <w:r>
        <w:t xml:space="preserve"> </w:t>
      </w:r>
      <w:proofErr w:type="spellStart"/>
      <w:r>
        <w:t>bronnen</w:t>
      </w:r>
      <w:proofErr w:type="spellEnd"/>
      <w:r>
        <w:t xml:space="preserve"> zukommen/ </w:t>
      </w:r>
      <w:proofErr w:type="spellStart"/>
      <w:r>
        <w:t>welchs</w:t>
      </w:r>
      <w:proofErr w:type="spellEnd"/>
      <w:r>
        <w:t xml:space="preserve"> </w:t>
      </w:r>
      <w:proofErr w:type="spellStart"/>
      <w:r>
        <w:t>szo</w:t>
      </w:r>
      <w:proofErr w:type="spellEnd"/>
      <w:r>
        <w:t xml:space="preserve"> gar </w:t>
      </w:r>
      <w:proofErr w:type="spellStart"/>
      <w:r>
        <w:t>warhafftig</w:t>
      </w:r>
      <w:proofErr w:type="spellEnd"/>
      <w:r>
        <w:t xml:space="preserve"> durch die </w:t>
      </w:r>
      <w:proofErr w:type="spellStart"/>
      <w:r>
        <w:t>vber</w:t>
      </w:r>
      <w:proofErr w:type="spellEnd"/>
      <w:r>
        <w:t xml:space="preserve"> hohe </w:t>
      </w:r>
      <w:proofErr w:type="spellStart"/>
      <w:r>
        <w:t>gnade</w:t>
      </w:r>
      <w:proofErr w:type="spellEnd"/>
      <w:r>
        <w:t xml:space="preserve"> </w:t>
      </w:r>
      <w:proofErr w:type="spellStart"/>
      <w:r>
        <w:t>gottis</w:t>
      </w:r>
      <w:proofErr w:type="spellEnd"/>
      <w:r>
        <w:t xml:space="preserve"> durch </w:t>
      </w:r>
      <w:proofErr w:type="spellStart"/>
      <w:r>
        <w:t>doctor</w:t>
      </w:r>
      <w:proofErr w:type="spellEnd"/>
      <w:r>
        <w:t xml:space="preserve"> Luthers </w:t>
      </w:r>
      <w:proofErr w:type="spellStart"/>
      <w:r>
        <w:t>lere</w:t>
      </w:r>
      <w:proofErr w:type="spellEnd"/>
      <w:r>
        <w:t xml:space="preserve"> </w:t>
      </w:r>
      <w:proofErr w:type="spellStart"/>
      <w:r>
        <w:t>clarlich</w:t>
      </w:r>
      <w:proofErr w:type="spellEnd"/>
      <w:r>
        <w:t xml:space="preserve"> </w:t>
      </w:r>
      <w:proofErr w:type="spellStart"/>
      <w:r>
        <w:t>auszgetruckt</w:t>
      </w:r>
      <w:proofErr w:type="spellEnd"/>
      <w:r>
        <w:t xml:space="preserve"> </w:t>
      </w:r>
      <w:proofErr w:type="spellStart"/>
      <w:r>
        <w:t>wurd</w:t>
      </w:r>
      <w:proofErr w:type="spellEnd"/>
      <w:r>
        <w:t xml:space="preserve">/ das ein </w:t>
      </w:r>
      <w:proofErr w:type="spellStart"/>
      <w:r>
        <w:t>yglicher</w:t>
      </w:r>
      <w:proofErr w:type="spellEnd"/>
      <w:r>
        <w:t xml:space="preserve"> der </w:t>
      </w:r>
      <w:proofErr w:type="spellStart"/>
      <w:r>
        <w:t>augen</w:t>
      </w:r>
      <w:proofErr w:type="spellEnd"/>
      <w:r>
        <w:t xml:space="preserve"> </w:t>
      </w:r>
      <w:proofErr w:type="spellStart"/>
      <w:r>
        <w:t>vnd</w:t>
      </w:r>
      <w:proofErr w:type="spellEnd"/>
      <w:r>
        <w:t xml:space="preserve"> </w:t>
      </w:r>
      <w:proofErr w:type="spellStart"/>
      <w:r>
        <w:t>oren</w:t>
      </w:r>
      <w:proofErr w:type="spellEnd"/>
      <w:r>
        <w:t xml:space="preserve"> hat/ </w:t>
      </w:r>
      <w:proofErr w:type="spellStart"/>
      <w:r>
        <w:t>dasselbig</w:t>
      </w:r>
      <w:proofErr w:type="spellEnd"/>
      <w:r>
        <w:t xml:space="preserve"> </w:t>
      </w:r>
      <w:proofErr w:type="spellStart"/>
      <w:r>
        <w:t>scheinbarlich</w:t>
      </w:r>
      <w:proofErr w:type="spellEnd"/>
      <w:r>
        <w:t xml:space="preserve"> </w:t>
      </w:r>
      <w:proofErr w:type="spellStart"/>
      <w:r>
        <w:t>sicht</w:t>
      </w:r>
      <w:proofErr w:type="spellEnd"/>
      <w:r>
        <w:t xml:space="preserve"> </w:t>
      </w:r>
      <w:proofErr w:type="spellStart"/>
      <w:r>
        <w:t>vnd</w:t>
      </w:r>
      <w:proofErr w:type="spellEnd"/>
      <w:r>
        <w:t xml:space="preserve"> </w:t>
      </w:r>
      <w:proofErr w:type="spellStart"/>
      <w:r>
        <w:t>horet</w:t>
      </w:r>
      <w:proofErr w:type="spellEnd"/>
      <w:r>
        <w:t xml:space="preserve">/ </w:t>
      </w:r>
      <w:proofErr w:type="spellStart"/>
      <w:r>
        <w:t>welchs</w:t>
      </w:r>
      <w:proofErr w:type="spellEnd"/>
      <w:r>
        <w:t xml:space="preserve"> der Bapst mit allen den seinen mit keinem </w:t>
      </w:r>
      <w:proofErr w:type="spellStart"/>
      <w:r>
        <w:t>grundt</w:t>
      </w:r>
      <w:proofErr w:type="spellEnd"/>
      <w:r>
        <w:t xml:space="preserve"> der </w:t>
      </w:r>
      <w:proofErr w:type="spellStart"/>
      <w:r>
        <w:t>heyligen</w:t>
      </w:r>
      <w:proofErr w:type="spellEnd"/>
      <w:r>
        <w:t xml:space="preserve"> </w:t>
      </w:r>
      <w:proofErr w:type="spellStart"/>
      <w:r>
        <w:t>schrifft</w:t>
      </w:r>
      <w:proofErr w:type="spellEnd"/>
      <w:r>
        <w:t xml:space="preserve"> widderreden </w:t>
      </w:r>
      <w:proofErr w:type="spellStart"/>
      <w:r>
        <w:t>mugen</w:t>
      </w:r>
      <w:proofErr w:type="spellEnd"/>
      <w:r>
        <w:t xml:space="preserve">/ denn der </w:t>
      </w:r>
      <w:proofErr w:type="spellStart"/>
      <w:r>
        <w:t>mundt</w:t>
      </w:r>
      <w:proofErr w:type="spellEnd"/>
      <w:r>
        <w:t xml:space="preserve"> Christi </w:t>
      </w:r>
      <w:proofErr w:type="spellStart"/>
      <w:r>
        <w:t>vbertzeugt</w:t>
      </w:r>
      <w:proofErr w:type="spellEnd"/>
      <w:r>
        <w:t xml:space="preserve"> sie </w:t>
      </w:r>
      <w:proofErr w:type="spellStart"/>
      <w:r>
        <w:t>szo</w:t>
      </w:r>
      <w:proofErr w:type="spellEnd"/>
      <w:r>
        <w:t xml:space="preserve"> klar/ </w:t>
      </w:r>
      <w:proofErr w:type="spellStart"/>
      <w:r>
        <w:t>deszhalb</w:t>
      </w:r>
      <w:proofErr w:type="spellEnd"/>
      <w:r>
        <w:t xml:space="preserve"> sie </w:t>
      </w:r>
      <w:proofErr w:type="spellStart"/>
      <w:r>
        <w:t>gantz</w:t>
      </w:r>
      <w:proofErr w:type="spellEnd"/>
      <w:r>
        <w:t xml:space="preserve"> gefangen </w:t>
      </w:r>
      <w:proofErr w:type="spellStart"/>
      <w:r>
        <w:t>mussen</w:t>
      </w:r>
      <w:proofErr w:type="spellEnd"/>
      <w:r>
        <w:t xml:space="preserve"> sein durch </w:t>
      </w:r>
      <w:proofErr w:type="spellStart"/>
      <w:r>
        <w:t>yhr</w:t>
      </w:r>
      <w:proofErr w:type="spellEnd"/>
      <w:r>
        <w:t xml:space="preserve"> </w:t>
      </w:r>
      <w:proofErr w:type="spellStart"/>
      <w:r>
        <w:t>eygen</w:t>
      </w:r>
      <w:proofErr w:type="spellEnd"/>
      <w:r>
        <w:t xml:space="preserve"> </w:t>
      </w:r>
      <w:proofErr w:type="spellStart"/>
      <w:r>
        <w:t>bekentnisz</w:t>
      </w:r>
      <w:proofErr w:type="spellEnd"/>
      <w:r>
        <w:t xml:space="preserve">/ </w:t>
      </w:r>
      <w:proofErr w:type="spellStart"/>
      <w:r>
        <w:t>dan</w:t>
      </w:r>
      <w:proofErr w:type="spellEnd"/>
      <w:r>
        <w:t xml:space="preserve"> wir </w:t>
      </w:r>
      <w:proofErr w:type="spellStart"/>
      <w:r>
        <w:t>schlechtenn</w:t>
      </w:r>
      <w:proofErr w:type="spellEnd"/>
      <w:r>
        <w:t xml:space="preserve"> </w:t>
      </w:r>
      <w:proofErr w:type="spellStart"/>
      <w:r>
        <w:t>leyhen</w:t>
      </w:r>
      <w:proofErr w:type="spellEnd"/>
      <w:r>
        <w:t xml:space="preserve"> verstehn </w:t>
      </w:r>
      <w:proofErr w:type="spellStart"/>
      <w:r>
        <w:t>solchs</w:t>
      </w:r>
      <w:proofErr w:type="spellEnd"/>
      <w:r>
        <w:t xml:space="preserve">/ </w:t>
      </w:r>
      <w:proofErr w:type="spellStart"/>
      <w:r>
        <w:t>vnd</w:t>
      </w:r>
      <w:proofErr w:type="spellEnd"/>
      <w:r>
        <w:t xml:space="preserve"> ich einer </w:t>
      </w:r>
      <w:proofErr w:type="spellStart"/>
      <w:r>
        <w:t>ausz</w:t>
      </w:r>
      <w:proofErr w:type="spellEnd"/>
      <w:r>
        <w:t xml:space="preserve"> den geringen </w:t>
      </w:r>
      <w:proofErr w:type="spellStart"/>
      <w:r>
        <w:t>verstendigen</w:t>
      </w:r>
      <w:proofErr w:type="spellEnd"/>
      <w:r>
        <w:t xml:space="preserve"> hab so </w:t>
      </w:r>
      <w:proofErr w:type="spellStart"/>
      <w:r>
        <w:t>vil</w:t>
      </w:r>
      <w:proofErr w:type="spellEnd"/>
      <w:r>
        <w:t xml:space="preserve"> </w:t>
      </w:r>
      <w:proofErr w:type="spellStart"/>
      <w:r>
        <w:t>ausz</w:t>
      </w:r>
      <w:proofErr w:type="spellEnd"/>
      <w:r>
        <w:t xml:space="preserve"> den </w:t>
      </w:r>
      <w:proofErr w:type="spellStart"/>
      <w:r>
        <w:t>obgemelten</w:t>
      </w:r>
      <w:proofErr w:type="spellEnd"/>
      <w:r>
        <w:t xml:space="preserve"> </w:t>
      </w:r>
      <w:proofErr w:type="spellStart"/>
      <w:r>
        <w:t>bronnen</w:t>
      </w:r>
      <w:proofErr w:type="spellEnd"/>
      <w:r>
        <w:t xml:space="preserve"> </w:t>
      </w:r>
      <w:proofErr w:type="spellStart"/>
      <w:r>
        <w:t>getruncken</w:t>
      </w:r>
      <w:proofErr w:type="spellEnd"/>
      <w:r>
        <w:t xml:space="preserve"> dar durch ich allein </w:t>
      </w:r>
      <w:proofErr w:type="spellStart"/>
      <w:r>
        <w:t>solchs</w:t>
      </w:r>
      <w:proofErr w:type="spellEnd"/>
      <w:r>
        <w:t xml:space="preserve"> genugsam mit </w:t>
      </w:r>
      <w:proofErr w:type="spellStart"/>
      <w:r>
        <w:t>grundt</w:t>
      </w:r>
      <w:proofErr w:type="spellEnd"/>
      <w:r>
        <w:t xml:space="preserve"> der </w:t>
      </w:r>
      <w:proofErr w:type="spellStart"/>
      <w:r>
        <w:t>heyligenn</w:t>
      </w:r>
      <w:proofErr w:type="spellEnd"/>
      <w:r>
        <w:t xml:space="preserve"> </w:t>
      </w:r>
      <w:proofErr w:type="spellStart"/>
      <w:r>
        <w:t>schrifft</w:t>
      </w:r>
      <w:proofErr w:type="spellEnd"/>
      <w:r>
        <w:t xml:space="preserve"> mit der </w:t>
      </w:r>
      <w:proofErr w:type="spellStart"/>
      <w:r>
        <w:t>hulff</w:t>
      </w:r>
      <w:proofErr w:type="spellEnd"/>
      <w:r>
        <w:t xml:space="preserve"> </w:t>
      </w:r>
      <w:proofErr w:type="spellStart"/>
      <w:r>
        <w:t>gottis</w:t>
      </w:r>
      <w:proofErr w:type="spellEnd"/>
      <w:r>
        <w:t xml:space="preserve"> zu </w:t>
      </w:r>
      <w:proofErr w:type="spellStart"/>
      <w:r>
        <w:t>beweyszenn</w:t>
      </w:r>
      <w:proofErr w:type="spellEnd"/>
      <w:r>
        <w:t xml:space="preserve"> </w:t>
      </w:r>
      <w:proofErr w:type="spellStart"/>
      <w:r>
        <w:t>weysz</w:t>
      </w:r>
      <w:proofErr w:type="spellEnd"/>
      <w:r>
        <w:t xml:space="preserve">/ doch </w:t>
      </w:r>
      <w:proofErr w:type="spellStart"/>
      <w:r>
        <w:t>wil</w:t>
      </w:r>
      <w:proofErr w:type="spellEnd"/>
      <w:r>
        <w:t xml:space="preserve"> ich mich hiemit </w:t>
      </w:r>
      <w:proofErr w:type="spellStart"/>
      <w:r>
        <w:t>vnbegeben</w:t>
      </w:r>
      <w:proofErr w:type="spellEnd"/>
      <w:r>
        <w:t xml:space="preserve"> haben des </w:t>
      </w:r>
      <w:proofErr w:type="spellStart"/>
      <w:r>
        <w:t>beystands</w:t>
      </w:r>
      <w:proofErr w:type="spellEnd"/>
      <w:r>
        <w:t xml:space="preserve"> von vielen </w:t>
      </w:r>
      <w:proofErr w:type="spellStart"/>
      <w:r>
        <w:t>gelerten</w:t>
      </w:r>
      <w:proofErr w:type="spellEnd"/>
      <w:r>
        <w:t xml:space="preserve"> </w:t>
      </w:r>
      <w:proofErr w:type="spellStart"/>
      <w:r>
        <w:t>vnd</w:t>
      </w:r>
      <w:proofErr w:type="spellEnd"/>
      <w:r>
        <w:t xml:space="preserve"> </w:t>
      </w:r>
      <w:proofErr w:type="spellStart"/>
      <w:r>
        <w:t>layhen</w:t>
      </w:r>
      <w:proofErr w:type="spellEnd"/>
      <w:r>
        <w:t xml:space="preserve">/ die sich </w:t>
      </w:r>
      <w:proofErr w:type="spellStart"/>
      <w:r>
        <w:t>solchs</w:t>
      </w:r>
      <w:proofErr w:type="spellEnd"/>
      <w:r>
        <w:t xml:space="preserve"> </w:t>
      </w:r>
      <w:proofErr w:type="spellStart"/>
      <w:r>
        <w:t>obgemelten</w:t>
      </w:r>
      <w:proofErr w:type="spellEnd"/>
      <w:r>
        <w:t xml:space="preserve"> </w:t>
      </w:r>
      <w:proofErr w:type="spellStart"/>
      <w:r>
        <w:t>bronnens</w:t>
      </w:r>
      <w:proofErr w:type="spellEnd"/>
      <w:r>
        <w:t xml:space="preserve"> durch die </w:t>
      </w:r>
      <w:proofErr w:type="spellStart"/>
      <w:r>
        <w:t>gnade</w:t>
      </w:r>
      <w:proofErr w:type="spellEnd"/>
      <w:r>
        <w:t xml:space="preserve"> </w:t>
      </w:r>
      <w:proofErr w:type="spellStart"/>
      <w:r>
        <w:t>gottis</w:t>
      </w:r>
      <w:proofErr w:type="spellEnd"/>
      <w:r>
        <w:t xml:space="preserve"> hoher </w:t>
      </w:r>
      <w:proofErr w:type="spellStart"/>
      <w:r>
        <w:t>vnd</w:t>
      </w:r>
      <w:proofErr w:type="spellEnd"/>
      <w:r>
        <w:t xml:space="preserve"> besser </w:t>
      </w:r>
      <w:proofErr w:type="spellStart"/>
      <w:r>
        <w:t>begraucht</w:t>
      </w:r>
      <w:proofErr w:type="spellEnd"/>
      <w:r>
        <w:t xml:space="preserve"> haben/ </w:t>
      </w:r>
      <w:proofErr w:type="spellStart"/>
      <w:r>
        <w:t>dan</w:t>
      </w:r>
      <w:proofErr w:type="spellEnd"/>
      <w:r>
        <w:t xml:space="preserve"> ich/ </w:t>
      </w:r>
      <w:proofErr w:type="spellStart"/>
      <w:r>
        <w:t>welchs</w:t>
      </w:r>
      <w:proofErr w:type="spellEnd"/>
      <w:r>
        <w:t xml:space="preserve"> ich mir vorbehalten haben </w:t>
      </w:r>
      <w:proofErr w:type="spellStart"/>
      <w:r>
        <w:t>wil</w:t>
      </w:r>
      <w:proofErr w:type="spellEnd"/>
      <w:r>
        <w:t xml:space="preserve">/ so ich von dem Bapst oder den seinen </w:t>
      </w:r>
      <w:proofErr w:type="spellStart"/>
      <w:r>
        <w:t>vmb</w:t>
      </w:r>
      <w:proofErr w:type="spellEnd"/>
      <w:r>
        <w:t xml:space="preserve"> der </w:t>
      </w:r>
      <w:proofErr w:type="spellStart"/>
      <w:r>
        <w:t>warheit</w:t>
      </w:r>
      <w:proofErr w:type="spellEnd"/>
      <w:r>
        <w:t xml:space="preserve"> willen angefochten werde.</w:t>
      </w:r>
    </w:p>
    <w:p w14:paraId="3E60F3FC" w14:textId="77777777" w:rsidR="00E26195" w:rsidRDefault="00E26195" w:rsidP="00E26195">
      <w:pPr>
        <w:pStyle w:val="StandardWeb"/>
      </w:pPr>
      <w:proofErr w:type="spellStart"/>
      <w:r>
        <w:t>Got</w:t>
      </w:r>
      <w:proofErr w:type="spellEnd"/>
      <w:r>
        <w:t xml:space="preserve"> hat </w:t>
      </w:r>
      <w:proofErr w:type="spellStart"/>
      <w:r>
        <w:t>vns</w:t>
      </w:r>
      <w:proofErr w:type="spellEnd"/>
      <w:r>
        <w:t xml:space="preserve"> </w:t>
      </w:r>
      <w:proofErr w:type="spellStart"/>
      <w:r>
        <w:t>ausz</w:t>
      </w:r>
      <w:proofErr w:type="spellEnd"/>
      <w:r>
        <w:t xml:space="preserve"> grosser seiner </w:t>
      </w:r>
      <w:proofErr w:type="spellStart"/>
      <w:r>
        <w:t>barmhertzickeit</w:t>
      </w:r>
      <w:proofErr w:type="spellEnd"/>
      <w:r>
        <w:t xml:space="preserve"> die </w:t>
      </w:r>
      <w:proofErr w:type="spellStart"/>
      <w:r>
        <w:t>augen</w:t>
      </w:r>
      <w:proofErr w:type="spellEnd"/>
      <w:r>
        <w:t xml:space="preserve"> </w:t>
      </w:r>
      <w:proofErr w:type="spellStart"/>
      <w:r>
        <w:t>auffgethan</w:t>
      </w:r>
      <w:proofErr w:type="spellEnd"/>
      <w:r>
        <w:t xml:space="preserve"> das auch die </w:t>
      </w:r>
      <w:proofErr w:type="spellStart"/>
      <w:r>
        <w:t>kinder</w:t>
      </w:r>
      <w:proofErr w:type="spellEnd"/>
      <w:r>
        <w:t xml:space="preserve"> sehen </w:t>
      </w:r>
      <w:proofErr w:type="spellStart"/>
      <w:r>
        <w:t>mogen</w:t>
      </w:r>
      <w:proofErr w:type="spellEnd"/>
      <w:r>
        <w:t xml:space="preserve">/ </w:t>
      </w:r>
      <w:proofErr w:type="spellStart"/>
      <w:r>
        <w:t>vnd</w:t>
      </w:r>
      <w:proofErr w:type="spellEnd"/>
      <w:r>
        <w:t xml:space="preserve"> steht </w:t>
      </w:r>
      <w:proofErr w:type="spellStart"/>
      <w:r>
        <w:t>warlich</w:t>
      </w:r>
      <w:proofErr w:type="spellEnd"/>
      <w:r>
        <w:t xml:space="preserve"> die </w:t>
      </w:r>
      <w:proofErr w:type="spellStart"/>
      <w:r>
        <w:t>seligkeit</w:t>
      </w:r>
      <w:proofErr w:type="spellEnd"/>
      <w:r>
        <w:t xml:space="preserve"> in </w:t>
      </w:r>
      <w:proofErr w:type="spellStart"/>
      <w:r>
        <w:t>vnsern</w:t>
      </w:r>
      <w:proofErr w:type="spellEnd"/>
      <w:r>
        <w:t xml:space="preserve"> </w:t>
      </w:r>
      <w:proofErr w:type="spellStart"/>
      <w:r>
        <w:t>henden</w:t>
      </w:r>
      <w:proofErr w:type="spellEnd"/>
      <w:r>
        <w:t xml:space="preserve">/ </w:t>
      </w:r>
      <w:proofErr w:type="spellStart"/>
      <w:r>
        <w:t>dan</w:t>
      </w:r>
      <w:proofErr w:type="spellEnd"/>
      <w:r>
        <w:t xml:space="preserve"> ob wir wollen/ so sehen wir das/ das die Aposteln </w:t>
      </w:r>
      <w:proofErr w:type="spellStart"/>
      <w:r>
        <w:t>vnsers</w:t>
      </w:r>
      <w:proofErr w:type="spellEnd"/>
      <w:r>
        <w:t xml:space="preserve"> Herren Christi gesehen haben, zu denen er gesprochen.</w:t>
      </w:r>
    </w:p>
    <w:p w14:paraId="287CE703" w14:textId="77777777" w:rsidR="00E26195" w:rsidRDefault="00E26195" w:rsidP="00E26195">
      <w:pPr>
        <w:pStyle w:val="StandardWeb"/>
      </w:pPr>
      <w:r>
        <w:t xml:space="preserve">Selig </w:t>
      </w:r>
      <w:proofErr w:type="spellStart"/>
      <w:r>
        <w:t>seint</w:t>
      </w:r>
      <w:proofErr w:type="spellEnd"/>
      <w:r>
        <w:t xml:space="preserve"> die/ die do </w:t>
      </w:r>
      <w:proofErr w:type="spellStart"/>
      <w:r>
        <w:t>sehent</w:t>
      </w:r>
      <w:proofErr w:type="spellEnd"/>
      <w:r>
        <w:t xml:space="preserve"> das </w:t>
      </w:r>
      <w:proofErr w:type="spellStart"/>
      <w:r>
        <w:t>yhr</w:t>
      </w:r>
      <w:proofErr w:type="spellEnd"/>
      <w:r>
        <w:t xml:space="preserve"> </w:t>
      </w:r>
      <w:proofErr w:type="spellStart"/>
      <w:r>
        <w:t>sehent</w:t>
      </w:r>
      <w:proofErr w:type="spellEnd"/>
      <w:r>
        <w:t xml:space="preserve"> rc. </w:t>
      </w:r>
      <w:proofErr w:type="spellStart"/>
      <w:r>
        <w:t>Darumb</w:t>
      </w:r>
      <w:proofErr w:type="spellEnd"/>
      <w:r>
        <w:t xml:space="preserve"> aller </w:t>
      </w:r>
      <w:proofErr w:type="spellStart"/>
      <w:r>
        <w:t>adelichster</w:t>
      </w:r>
      <w:proofErr w:type="spellEnd"/>
      <w:r>
        <w:t xml:space="preserve"> </w:t>
      </w:r>
      <w:proofErr w:type="spellStart"/>
      <w:r>
        <w:t>keyser</w:t>
      </w:r>
      <w:proofErr w:type="spellEnd"/>
      <w:r>
        <w:t xml:space="preserve">/ du magst </w:t>
      </w:r>
      <w:proofErr w:type="spellStart"/>
      <w:r>
        <w:t>yhe</w:t>
      </w:r>
      <w:proofErr w:type="spellEnd"/>
      <w:r>
        <w:t xml:space="preserve"> mit </w:t>
      </w:r>
      <w:proofErr w:type="spellStart"/>
      <w:r>
        <w:t>leychtem</w:t>
      </w:r>
      <w:proofErr w:type="spellEnd"/>
      <w:r>
        <w:t xml:space="preserve"> </w:t>
      </w:r>
      <w:proofErr w:type="spellStart"/>
      <w:r>
        <w:t>gemut</w:t>
      </w:r>
      <w:proofErr w:type="spellEnd"/>
      <w:r>
        <w:t xml:space="preserve"> </w:t>
      </w:r>
      <w:proofErr w:type="spellStart"/>
      <w:r>
        <w:t>herin</w:t>
      </w:r>
      <w:proofErr w:type="spellEnd"/>
      <w:r>
        <w:t xml:space="preserve"> handeln/ </w:t>
      </w:r>
      <w:proofErr w:type="spellStart"/>
      <w:r>
        <w:t>szo</w:t>
      </w:r>
      <w:proofErr w:type="spellEnd"/>
      <w:r>
        <w:t xml:space="preserve"> du das </w:t>
      </w:r>
      <w:proofErr w:type="spellStart"/>
      <w:r>
        <w:t>wort</w:t>
      </w:r>
      <w:proofErr w:type="spellEnd"/>
      <w:r>
        <w:t xml:space="preserve"> </w:t>
      </w:r>
      <w:proofErr w:type="spellStart"/>
      <w:r>
        <w:t>gottis</w:t>
      </w:r>
      <w:proofErr w:type="spellEnd"/>
      <w:r>
        <w:t xml:space="preserve"> </w:t>
      </w:r>
      <w:proofErr w:type="spellStart"/>
      <w:r>
        <w:t>auff</w:t>
      </w:r>
      <w:proofErr w:type="spellEnd"/>
      <w:r>
        <w:t xml:space="preserve"> </w:t>
      </w:r>
      <w:proofErr w:type="spellStart"/>
      <w:r>
        <w:t>deyner</w:t>
      </w:r>
      <w:proofErr w:type="spellEnd"/>
      <w:r>
        <w:t xml:space="preserve"> </w:t>
      </w:r>
      <w:proofErr w:type="spellStart"/>
      <w:r>
        <w:t>seytten</w:t>
      </w:r>
      <w:proofErr w:type="spellEnd"/>
      <w:r>
        <w:t xml:space="preserve"> hast.</w:t>
      </w:r>
    </w:p>
    <w:p w14:paraId="5AB7171C" w14:textId="77777777" w:rsidR="00E26195" w:rsidRDefault="00E26195" w:rsidP="00E26195">
      <w:pPr>
        <w:pStyle w:val="StandardWeb"/>
      </w:pPr>
      <w:r>
        <w:t xml:space="preserve">Die weil </w:t>
      </w:r>
      <w:proofErr w:type="spellStart"/>
      <w:r>
        <w:t>dasselbich</w:t>
      </w:r>
      <w:proofErr w:type="spellEnd"/>
      <w:r>
        <w:t xml:space="preserve"> durch Christus </w:t>
      </w:r>
      <w:proofErr w:type="spellStart"/>
      <w:r>
        <w:t>mundt</w:t>
      </w:r>
      <w:proofErr w:type="spellEnd"/>
      <w:r>
        <w:t xml:space="preserve"> hoch </w:t>
      </w:r>
      <w:proofErr w:type="spellStart"/>
      <w:r>
        <w:t>bekrefftiget</w:t>
      </w:r>
      <w:proofErr w:type="spellEnd"/>
      <w:r>
        <w:t xml:space="preserve"> ist sprechende/ </w:t>
      </w:r>
      <w:proofErr w:type="spellStart"/>
      <w:r>
        <w:t>Hymel</w:t>
      </w:r>
      <w:proofErr w:type="spellEnd"/>
      <w:r>
        <w:t xml:space="preserve"> </w:t>
      </w:r>
      <w:proofErr w:type="spellStart"/>
      <w:r>
        <w:t>vnd</w:t>
      </w:r>
      <w:proofErr w:type="spellEnd"/>
      <w:r>
        <w:t xml:space="preserve"> erden werden zugehen/ aber meine </w:t>
      </w:r>
      <w:proofErr w:type="spellStart"/>
      <w:r>
        <w:t>wort</w:t>
      </w:r>
      <w:proofErr w:type="spellEnd"/>
      <w:r>
        <w:t xml:space="preserve"> </w:t>
      </w:r>
      <w:proofErr w:type="spellStart"/>
      <w:r>
        <w:t>mussen</w:t>
      </w:r>
      <w:proofErr w:type="spellEnd"/>
      <w:r>
        <w:t xml:space="preserve"> </w:t>
      </w:r>
      <w:proofErr w:type="spellStart"/>
      <w:r>
        <w:t>bleyben</w:t>
      </w:r>
      <w:proofErr w:type="spellEnd"/>
      <w:r>
        <w:t xml:space="preserve"> ewiglich. Wo der Bapst mit den seinen </w:t>
      </w:r>
      <w:proofErr w:type="spellStart"/>
      <w:r>
        <w:t>nit</w:t>
      </w:r>
      <w:proofErr w:type="spellEnd"/>
      <w:r>
        <w:t xml:space="preserve"> </w:t>
      </w:r>
      <w:proofErr w:type="spellStart"/>
      <w:r>
        <w:t>gantz</w:t>
      </w:r>
      <w:proofErr w:type="spellEnd"/>
      <w:r>
        <w:t xml:space="preserve"> mit dem </w:t>
      </w:r>
      <w:proofErr w:type="spellStart"/>
      <w:r>
        <w:t>teuffel</w:t>
      </w:r>
      <w:proofErr w:type="spellEnd"/>
      <w:r>
        <w:t xml:space="preserve"> </w:t>
      </w:r>
      <w:proofErr w:type="spellStart"/>
      <w:r>
        <w:t>vnd</w:t>
      </w:r>
      <w:proofErr w:type="spellEnd"/>
      <w:r>
        <w:t xml:space="preserve"> </w:t>
      </w:r>
      <w:proofErr w:type="spellStart"/>
      <w:r>
        <w:t>geytz</w:t>
      </w:r>
      <w:proofErr w:type="spellEnd"/>
      <w:r>
        <w:t xml:space="preserve"> besessen ist/ so </w:t>
      </w:r>
      <w:proofErr w:type="spellStart"/>
      <w:r>
        <w:t>magstu</w:t>
      </w:r>
      <w:proofErr w:type="spellEnd"/>
      <w:r>
        <w:t xml:space="preserve"> sie leichtlich von dem </w:t>
      </w:r>
      <w:proofErr w:type="spellStart"/>
      <w:r>
        <w:t>teuffel</w:t>
      </w:r>
      <w:proofErr w:type="spellEnd"/>
      <w:r>
        <w:t xml:space="preserve"> </w:t>
      </w:r>
      <w:proofErr w:type="spellStart"/>
      <w:r>
        <w:t>reyssen</w:t>
      </w:r>
      <w:proofErr w:type="spellEnd"/>
      <w:r>
        <w:t xml:space="preserve">/ </w:t>
      </w:r>
      <w:proofErr w:type="spellStart"/>
      <w:r>
        <w:t>vnd</w:t>
      </w:r>
      <w:proofErr w:type="spellEnd"/>
      <w:r>
        <w:t xml:space="preserve"> </w:t>
      </w:r>
      <w:proofErr w:type="spellStart"/>
      <w:r>
        <w:t>auff</w:t>
      </w:r>
      <w:proofErr w:type="spellEnd"/>
      <w:r>
        <w:t xml:space="preserve"> den weg Christi </w:t>
      </w:r>
      <w:proofErr w:type="spellStart"/>
      <w:r>
        <w:t>furen</w:t>
      </w:r>
      <w:proofErr w:type="spellEnd"/>
      <w:r>
        <w:t xml:space="preserve">/ </w:t>
      </w:r>
      <w:proofErr w:type="spellStart"/>
      <w:r>
        <w:t>vnd</w:t>
      </w:r>
      <w:proofErr w:type="spellEnd"/>
      <w:r>
        <w:t xml:space="preserve"> </w:t>
      </w:r>
      <w:proofErr w:type="spellStart"/>
      <w:r>
        <w:t>darmit</w:t>
      </w:r>
      <w:proofErr w:type="spellEnd"/>
      <w:r>
        <w:t xml:space="preserve"> dem Bapst </w:t>
      </w:r>
      <w:proofErr w:type="spellStart"/>
      <w:r>
        <w:t>vnd</w:t>
      </w:r>
      <w:proofErr w:type="spellEnd"/>
      <w:r>
        <w:t xml:space="preserve"> den seinen die </w:t>
      </w:r>
      <w:proofErr w:type="spellStart"/>
      <w:r>
        <w:t>hochst</w:t>
      </w:r>
      <w:proofErr w:type="spellEnd"/>
      <w:r>
        <w:t xml:space="preserve"> </w:t>
      </w:r>
      <w:proofErr w:type="spellStart"/>
      <w:r>
        <w:t>bruderliche</w:t>
      </w:r>
      <w:proofErr w:type="spellEnd"/>
      <w:r>
        <w:t xml:space="preserve"> liebe </w:t>
      </w:r>
      <w:proofErr w:type="spellStart"/>
      <w:r>
        <w:t>beweysen</w:t>
      </w:r>
      <w:proofErr w:type="spellEnd"/>
      <w:r>
        <w:t xml:space="preserve">/ </w:t>
      </w:r>
      <w:proofErr w:type="spellStart"/>
      <w:r>
        <w:t>vnd</w:t>
      </w:r>
      <w:proofErr w:type="spellEnd"/>
      <w:r>
        <w:t xml:space="preserve"> wo der </w:t>
      </w:r>
      <w:proofErr w:type="spellStart"/>
      <w:r>
        <w:t>bapst</w:t>
      </w:r>
      <w:proofErr w:type="spellEnd"/>
      <w:r>
        <w:t xml:space="preserve"> mit den seinen dir in dem selbigen </w:t>
      </w:r>
      <w:proofErr w:type="spellStart"/>
      <w:r>
        <w:t>nit</w:t>
      </w:r>
      <w:proofErr w:type="spellEnd"/>
      <w:r>
        <w:t xml:space="preserve"> folgen </w:t>
      </w:r>
      <w:proofErr w:type="spellStart"/>
      <w:r>
        <w:t>wil</w:t>
      </w:r>
      <w:proofErr w:type="spellEnd"/>
      <w:r>
        <w:t xml:space="preserve">/ </w:t>
      </w:r>
      <w:proofErr w:type="spellStart"/>
      <w:r>
        <w:t>vnd</w:t>
      </w:r>
      <w:proofErr w:type="spellEnd"/>
      <w:r>
        <w:t xml:space="preserve"> on allen </w:t>
      </w:r>
      <w:proofErr w:type="spellStart"/>
      <w:r>
        <w:t>grundt</w:t>
      </w:r>
      <w:proofErr w:type="spellEnd"/>
      <w:r>
        <w:t xml:space="preserve"> </w:t>
      </w:r>
      <w:proofErr w:type="spellStart"/>
      <w:r>
        <w:t>vorblend</w:t>
      </w:r>
      <w:proofErr w:type="spellEnd"/>
      <w:r>
        <w:t xml:space="preserve"> </w:t>
      </w:r>
      <w:proofErr w:type="spellStart"/>
      <w:r>
        <w:t>bleyben</w:t>
      </w:r>
      <w:proofErr w:type="spellEnd"/>
      <w:r>
        <w:t xml:space="preserve">/ so hast du von </w:t>
      </w:r>
      <w:proofErr w:type="spellStart"/>
      <w:r>
        <w:t>got</w:t>
      </w:r>
      <w:proofErr w:type="spellEnd"/>
      <w:r>
        <w:t xml:space="preserve"> den </w:t>
      </w:r>
      <w:proofErr w:type="spellStart"/>
      <w:r>
        <w:t>gewalt</w:t>
      </w:r>
      <w:proofErr w:type="spellEnd"/>
      <w:r>
        <w:t xml:space="preserve"> </w:t>
      </w:r>
      <w:proofErr w:type="spellStart"/>
      <w:r>
        <w:t>vnd</w:t>
      </w:r>
      <w:proofErr w:type="spellEnd"/>
      <w:r>
        <w:t xml:space="preserve"> bist es auch schuldig mit aller deiner macht gegen </w:t>
      </w:r>
      <w:proofErr w:type="spellStart"/>
      <w:r>
        <w:t>yhm</w:t>
      </w:r>
      <w:proofErr w:type="spellEnd"/>
      <w:r>
        <w:t xml:space="preserve"> </w:t>
      </w:r>
      <w:proofErr w:type="spellStart"/>
      <w:r>
        <w:t>vnd</w:t>
      </w:r>
      <w:proofErr w:type="spellEnd"/>
      <w:r>
        <w:t xml:space="preserve"> den seinen zu handeln/ als gegen </w:t>
      </w:r>
      <w:proofErr w:type="spellStart"/>
      <w:r>
        <w:t>abtrinnigen</w:t>
      </w:r>
      <w:proofErr w:type="spellEnd"/>
      <w:r>
        <w:t xml:space="preserve"> </w:t>
      </w:r>
      <w:proofErr w:type="spellStart"/>
      <w:r>
        <w:t>ketzen</w:t>
      </w:r>
      <w:proofErr w:type="spellEnd"/>
      <w:r>
        <w:t xml:space="preserve"> </w:t>
      </w:r>
      <w:proofErr w:type="spellStart"/>
      <w:r>
        <w:t>vnd</w:t>
      </w:r>
      <w:proofErr w:type="spellEnd"/>
      <w:r>
        <w:t xml:space="preserve"> Antichristus.</w:t>
      </w:r>
    </w:p>
    <w:p w14:paraId="3CFE6FC7" w14:textId="77777777" w:rsidR="00E26195" w:rsidRDefault="00E26195" w:rsidP="00E26195">
      <w:pPr>
        <w:pStyle w:val="StandardWeb"/>
      </w:pPr>
      <w:r>
        <w:t xml:space="preserve">O </w:t>
      </w:r>
      <w:proofErr w:type="spellStart"/>
      <w:r>
        <w:t>vnuberwintlicher</w:t>
      </w:r>
      <w:proofErr w:type="spellEnd"/>
      <w:r>
        <w:t xml:space="preserve"> </w:t>
      </w:r>
      <w:proofErr w:type="spellStart"/>
      <w:r>
        <w:t>keyser</w:t>
      </w:r>
      <w:proofErr w:type="spellEnd"/>
      <w:r>
        <w:t xml:space="preserve"> </w:t>
      </w:r>
      <w:proofErr w:type="spellStart"/>
      <w:r>
        <w:t>forcht</w:t>
      </w:r>
      <w:proofErr w:type="spellEnd"/>
      <w:r>
        <w:t xml:space="preserve"> dir </w:t>
      </w:r>
      <w:proofErr w:type="spellStart"/>
      <w:r>
        <w:t>nit</w:t>
      </w:r>
      <w:proofErr w:type="spellEnd"/>
      <w:r>
        <w:t xml:space="preserve"> vor der </w:t>
      </w:r>
      <w:proofErr w:type="spellStart"/>
      <w:r>
        <w:t>gewalt</w:t>
      </w:r>
      <w:proofErr w:type="spellEnd"/>
      <w:r>
        <w:t xml:space="preserve"> des Bapst/ wie </w:t>
      </w:r>
      <w:proofErr w:type="spellStart"/>
      <w:r>
        <w:t>grosz</w:t>
      </w:r>
      <w:proofErr w:type="spellEnd"/>
      <w:r>
        <w:t xml:space="preserve"> sein macht oder sein Antichristus </w:t>
      </w:r>
      <w:proofErr w:type="spellStart"/>
      <w:r>
        <w:t>anhang</w:t>
      </w:r>
      <w:proofErr w:type="spellEnd"/>
      <w:r>
        <w:t xml:space="preserve"> </w:t>
      </w:r>
      <w:proofErr w:type="spellStart"/>
      <w:r>
        <w:t>vnd</w:t>
      </w:r>
      <w:proofErr w:type="spellEnd"/>
      <w:r>
        <w:t xml:space="preserve"> </w:t>
      </w:r>
      <w:proofErr w:type="spellStart"/>
      <w:r>
        <w:t>hulff</w:t>
      </w:r>
      <w:proofErr w:type="spellEnd"/>
      <w:r>
        <w:t xml:space="preserve"> sein </w:t>
      </w:r>
      <w:proofErr w:type="spellStart"/>
      <w:r>
        <w:t>wurdt</w:t>
      </w:r>
      <w:proofErr w:type="spellEnd"/>
      <w:r>
        <w:t xml:space="preserve">. </w:t>
      </w:r>
      <w:proofErr w:type="spellStart"/>
      <w:r>
        <w:t>Got</w:t>
      </w:r>
      <w:proofErr w:type="spellEnd"/>
      <w:r>
        <w:t xml:space="preserve"> </w:t>
      </w:r>
      <w:proofErr w:type="spellStart"/>
      <w:r>
        <w:t>wil</w:t>
      </w:r>
      <w:proofErr w:type="spellEnd"/>
      <w:r>
        <w:t xml:space="preserve"> dir </w:t>
      </w:r>
      <w:proofErr w:type="spellStart"/>
      <w:r>
        <w:t>helffen</w:t>
      </w:r>
      <w:proofErr w:type="spellEnd"/>
      <w:r>
        <w:t xml:space="preserve"> </w:t>
      </w:r>
      <w:proofErr w:type="spellStart"/>
      <w:r>
        <w:t>vnd</w:t>
      </w:r>
      <w:proofErr w:type="spellEnd"/>
      <w:r>
        <w:t xml:space="preserve"> sein </w:t>
      </w:r>
      <w:proofErr w:type="spellStart"/>
      <w:r>
        <w:t>gotlicher</w:t>
      </w:r>
      <w:proofErr w:type="spellEnd"/>
      <w:r>
        <w:t xml:space="preserve"> </w:t>
      </w:r>
      <w:proofErr w:type="spellStart"/>
      <w:r>
        <w:t>gewalt</w:t>
      </w:r>
      <w:proofErr w:type="spellEnd"/>
      <w:r>
        <w:t xml:space="preserve"> wurdet </w:t>
      </w:r>
      <w:proofErr w:type="spellStart"/>
      <w:r>
        <w:t>durchtringen</w:t>
      </w:r>
      <w:proofErr w:type="spellEnd"/>
      <w:r>
        <w:t xml:space="preserve"> das mag </w:t>
      </w:r>
      <w:proofErr w:type="spellStart"/>
      <w:r>
        <w:t>niemandt</w:t>
      </w:r>
      <w:proofErr w:type="spellEnd"/>
      <w:r>
        <w:t xml:space="preserve"> wenden.</w:t>
      </w:r>
    </w:p>
    <w:p w14:paraId="081300A2" w14:textId="77777777" w:rsidR="00E26195" w:rsidRDefault="00E26195" w:rsidP="00E26195">
      <w:pPr>
        <w:pStyle w:val="StandardWeb"/>
      </w:pPr>
      <w:r>
        <w:t xml:space="preserve">Christus spricht/ </w:t>
      </w:r>
      <w:proofErr w:type="spellStart"/>
      <w:r>
        <w:t>yhr</w:t>
      </w:r>
      <w:proofErr w:type="spellEnd"/>
      <w:r>
        <w:t xml:space="preserve"> </w:t>
      </w:r>
      <w:proofErr w:type="spellStart"/>
      <w:r>
        <w:t>solt</w:t>
      </w:r>
      <w:proofErr w:type="spellEnd"/>
      <w:r>
        <w:t xml:space="preserve"> die </w:t>
      </w:r>
      <w:proofErr w:type="spellStart"/>
      <w:r>
        <w:t>nit</w:t>
      </w:r>
      <w:proofErr w:type="spellEnd"/>
      <w:r>
        <w:t xml:space="preserve"> furchten die euch den </w:t>
      </w:r>
      <w:proofErr w:type="spellStart"/>
      <w:r>
        <w:t>leyp</w:t>
      </w:r>
      <w:proofErr w:type="spellEnd"/>
      <w:r>
        <w:t xml:space="preserve"> todten/ aber vor dem </w:t>
      </w:r>
      <w:proofErr w:type="spellStart"/>
      <w:r>
        <w:t>sollent</w:t>
      </w:r>
      <w:proofErr w:type="spellEnd"/>
      <w:r>
        <w:t xml:space="preserve"> </w:t>
      </w:r>
      <w:proofErr w:type="spellStart"/>
      <w:r>
        <w:t>yhr</w:t>
      </w:r>
      <w:proofErr w:type="spellEnd"/>
      <w:r>
        <w:t xml:space="preserve"> euch </w:t>
      </w:r>
      <w:proofErr w:type="spellStart"/>
      <w:r>
        <w:t>forchten</w:t>
      </w:r>
      <w:proofErr w:type="spellEnd"/>
      <w:r>
        <w:t xml:space="preserve"> der </w:t>
      </w:r>
      <w:proofErr w:type="spellStart"/>
      <w:r>
        <w:t>weytter</w:t>
      </w:r>
      <w:proofErr w:type="spellEnd"/>
      <w:r>
        <w:t xml:space="preserve"> </w:t>
      </w:r>
      <w:proofErr w:type="spellStart"/>
      <w:r>
        <w:t>gewalt</w:t>
      </w:r>
      <w:proofErr w:type="spellEnd"/>
      <w:r>
        <w:t xml:space="preserve"> hat </w:t>
      </w:r>
      <w:proofErr w:type="spellStart"/>
      <w:r>
        <w:t>ewer</w:t>
      </w:r>
      <w:proofErr w:type="spellEnd"/>
      <w:r>
        <w:t xml:space="preserve"> </w:t>
      </w:r>
      <w:proofErr w:type="spellStart"/>
      <w:r>
        <w:t>sele</w:t>
      </w:r>
      <w:proofErr w:type="spellEnd"/>
      <w:r>
        <w:t xml:space="preserve"> in die helle zusetzen.</w:t>
      </w:r>
    </w:p>
    <w:p w14:paraId="5C0C0A6F" w14:textId="77777777" w:rsidR="00E26195" w:rsidRDefault="00E26195" w:rsidP="00E26195">
      <w:pPr>
        <w:pStyle w:val="StandardWeb"/>
      </w:pPr>
      <w:r>
        <w:t xml:space="preserve">O </w:t>
      </w:r>
      <w:proofErr w:type="spellStart"/>
      <w:r>
        <w:t>keyser</w:t>
      </w:r>
      <w:proofErr w:type="spellEnd"/>
      <w:r>
        <w:t xml:space="preserve"> furcht deinen </w:t>
      </w:r>
      <w:proofErr w:type="spellStart"/>
      <w:r>
        <w:t>got</w:t>
      </w:r>
      <w:proofErr w:type="spellEnd"/>
      <w:r>
        <w:t xml:space="preserve"> welcher </w:t>
      </w:r>
      <w:proofErr w:type="spellStart"/>
      <w:r>
        <w:t>vmb</w:t>
      </w:r>
      <w:proofErr w:type="spellEnd"/>
      <w:r>
        <w:t xml:space="preserve"> seiner strengen </w:t>
      </w:r>
      <w:proofErr w:type="spellStart"/>
      <w:r>
        <w:t>gerechtickeit</w:t>
      </w:r>
      <w:proofErr w:type="spellEnd"/>
      <w:r>
        <w:t xml:space="preserve"> willen den </w:t>
      </w:r>
      <w:proofErr w:type="spellStart"/>
      <w:r>
        <w:t>engel</w:t>
      </w:r>
      <w:proofErr w:type="spellEnd"/>
      <w:r>
        <w:t xml:space="preserve"> Lucifer mit seiner </w:t>
      </w:r>
      <w:proofErr w:type="spellStart"/>
      <w:r>
        <w:t>geselschafft</w:t>
      </w:r>
      <w:proofErr w:type="spellEnd"/>
      <w:r>
        <w:t xml:space="preserve"> </w:t>
      </w:r>
      <w:proofErr w:type="spellStart"/>
      <w:r>
        <w:t>ausz</w:t>
      </w:r>
      <w:proofErr w:type="spellEnd"/>
      <w:r>
        <w:t xml:space="preserve"> dem </w:t>
      </w:r>
      <w:proofErr w:type="spellStart"/>
      <w:r>
        <w:t>hymelischen</w:t>
      </w:r>
      <w:proofErr w:type="spellEnd"/>
      <w:r>
        <w:t xml:space="preserve"> reich in die grausamen helle </w:t>
      </w:r>
      <w:proofErr w:type="spellStart"/>
      <w:r>
        <w:t>verstossen</w:t>
      </w:r>
      <w:proofErr w:type="spellEnd"/>
      <w:r>
        <w:t xml:space="preserve"> hat durch </w:t>
      </w:r>
      <w:proofErr w:type="spellStart"/>
      <w:r>
        <w:t>wilche</w:t>
      </w:r>
      <w:proofErr w:type="spellEnd"/>
      <w:r>
        <w:t xml:space="preserve"> hohe </w:t>
      </w:r>
      <w:proofErr w:type="spellStart"/>
      <w:r>
        <w:t>gerechtckeit</w:t>
      </w:r>
      <w:proofErr w:type="spellEnd"/>
      <w:r>
        <w:t xml:space="preserve"> alles menschlich </w:t>
      </w:r>
      <w:proofErr w:type="spellStart"/>
      <w:r>
        <w:t>geschlecht</w:t>
      </w:r>
      <w:proofErr w:type="spellEnd"/>
      <w:r>
        <w:t xml:space="preserve"> </w:t>
      </w:r>
      <w:proofErr w:type="spellStart"/>
      <w:r>
        <w:t>ausz</w:t>
      </w:r>
      <w:proofErr w:type="spellEnd"/>
      <w:r>
        <w:t xml:space="preserve"> dem </w:t>
      </w:r>
      <w:proofErr w:type="spellStart"/>
      <w:r>
        <w:t>paradysz</w:t>
      </w:r>
      <w:proofErr w:type="spellEnd"/>
      <w:r>
        <w:t xml:space="preserve"> </w:t>
      </w:r>
      <w:proofErr w:type="spellStart"/>
      <w:r>
        <w:t>gestossen</w:t>
      </w:r>
      <w:proofErr w:type="spellEnd"/>
      <w:r>
        <w:t xml:space="preserve">/ von wegen der </w:t>
      </w:r>
      <w:proofErr w:type="spellStart"/>
      <w:r>
        <w:t>vbertrettung</w:t>
      </w:r>
      <w:proofErr w:type="spellEnd"/>
      <w:r>
        <w:t xml:space="preserve"> Adam </w:t>
      </w:r>
      <w:proofErr w:type="spellStart"/>
      <w:r>
        <w:t>vnd</w:t>
      </w:r>
      <w:proofErr w:type="spellEnd"/>
      <w:r>
        <w:t xml:space="preserve"> </w:t>
      </w:r>
      <w:proofErr w:type="spellStart"/>
      <w:r>
        <w:t>Eua</w:t>
      </w:r>
      <w:proofErr w:type="spellEnd"/>
      <w:r>
        <w:t xml:space="preserve">/ </w:t>
      </w:r>
      <w:proofErr w:type="spellStart"/>
      <w:r>
        <w:t>vnd</w:t>
      </w:r>
      <w:proofErr w:type="spellEnd"/>
      <w:r>
        <w:t xml:space="preserve"> hat die strenge </w:t>
      </w:r>
      <w:proofErr w:type="spellStart"/>
      <w:r>
        <w:t>gerechtickeit</w:t>
      </w:r>
      <w:proofErr w:type="spellEnd"/>
      <w:r>
        <w:t xml:space="preserve"> </w:t>
      </w:r>
      <w:proofErr w:type="spellStart"/>
      <w:r>
        <w:t>gottis</w:t>
      </w:r>
      <w:proofErr w:type="spellEnd"/>
      <w:r>
        <w:t xml:space="preserve"> </w:t>
      </w:r>
      <w:proofErr w:type="spellStart"/>
      <w:r>
        <w:t>yhm</w:t>
      </w:r>
      <w:proofErr w:type="spellEnd"/>
      <w:r>
        <w:t xml:space="preserve"> selbst nichts nachlassen wollen/ </w:t>
      </w:r>
      <w:proofErr w:type="spellStart"/>
      <w:r>
        <w:t>sunder</w:t>
      </w:r>
      <w:proofErr w:type="spellEnd"/>
      <w:r>
        <w:t xml:space="preserve"> nach dem der </w:t>
      </w:r>
      <w:proofErr w:type="spellStart"/>
      <w:r>
        <w:t>almechtig</w:t>
      </w:r>
      <w:proofErr w:type="spellEnd"/>
      <w:r>
        <w:t xml:space="preserve"> </w:t>
      </w:r>
      <w:proofErr w:type="spellStart"/>
      <w:r>
        <w:t>got</w:t>
      </w:r>
      <w:proofErr w:type="spellEnd"/>
      <w:r>
        <w:t xml:space="preserve"> sein </w:t>
      </w:r>
      <w:proofErr w:type="spellStart"/>
      <w:r>
        <w:t>vnauszsprechlich</w:t>
      </w:r>
      <w:proofErr w:type="spellEnd"/>
      <w:r>
        <w:t xml:space="preserve"> </w:t>
      </w:r>
      <w:proofErr w:type="spellStart"/>
      <w:r>
        <w:t>barmhertzickeit</w:t>
      </w:r>
      <w:proofErr w:type="spellEnd"/>
      <w:r>
        <w:t xml:space="preserve"> an </w:t>
      </w:r>
      <w:proofErr w:type="spellStart"/>
      <w:r>
        <w:t>vns</w:t>
      </w:r>
      <w:proofErr w:type="spellEnd"/>
      <w:r>
        <w:t xml:space="preserve"> seiner armen </w:t>
      </w:r>
      <w:proofErr w:type="spellStart"/>
      <w:r>
        <w:t>creatur</w:t>
      </w:r>
      <w:proofErr w:type="spellEnd"/>
      <w:r>
        <w:t xml:space="preserve"> hat wollen </w:t>
      </w:r>
      <w:proofErr w:type="spellStart"/>
      <w:r>
        <w:t>ertzeygen</w:t>
      </w:r>
      <w:proofErr w:type="spellEnd"/>
      <w:r>
        <w:t>.</w:t>
      </w:r>
    </w:p>
    <w:p w14:paraId="54F93E62" w14:textId="77777777" w:rsidR="00E26195" w:rsidRDefault="00E26195" w:rsidP="00E26195">
      <w:pPr>
        <w:pStyle w:val="StandardWeb"/>
      </w:pPr>
      <w:r>
        <w:t xml:space="preserve">So hat </w:t>
      </w:r>
      <w:proofErr w:type="spellStart"/>
      <w:r>
        <w:t>got</w:t>
      </w:r>
      <w:proofErr w:type="spellEnd"/>
      <w:r>
        <w:t xml:space="preserve"> </w:t>
      </w:r>
      <w:proofErr w:type="spellStart"/>
      <w:r>
        <w:t>gewolt</w:t>
      </w:r>
      <w:proofErr w:type="spellEnd"/>
      <w:r>
        <w:t xml:space="preserve"> das sein ewiger </w:t>
      </w:r>
      <w:proofErr w:type="spellStart"/>
      <w:r>
        <w:t>sone</w:t>
      </w:r>
      <w:proofErr w:type="spellEnd"/>
      <w:r>
        <w:t xml:space="preserve">/ </w:t>
      </w:r>
      <w:proofErr w:type="spellStart"/>
      <w:r>
        <w:t>vmb</w:t>
      </w:r>
      <w:proofErr w:type="spellEnd"/>
      <w:r>
        <w:t xml:space="preserve"> </w:t>
      </w:r>
      <w:proofErr w:type="spellStart"/>
      <w:r>
        <w:t>vnser</w:t>
      </w:r>
      <w:proofErr w:type="spellEnd"/>
      <w:r>
        <w:t xml:space="preserve"> </w:t>
      </w:r>
      <w:proofErr w:type="spellStart"/>
      <w:r>
        <w:t>erlosung</w:t>
      </w:r>
      <w:proofErr w:type="spellEnd"/>
      <w:r>
        <w:t xml:space="preserve"> willen </w:t>
      </w:r>
      <w:proofErr w:type="spellStart"/>
      <w:r>
        <w:t>mensch</w:t>
      </w:r>
      <w:proofErr w:type="spellEnd"/>
      <w:r>
        <w:t xml:space="preserve"> werden/ </w:t>
      </w:r>
      <w:proofErr w:type="spellStart"/>
      <w:r>
        <w:t>vnd</w:t>
      </w:r>
      <w:proofErr w:type="spellEnd"/>
      <w:r>
        <w:t xml:space="preserve"> vor unser </w:t>
      </w:r>
      <w:proofErr w:type="spellStart"/>
      <w:r>
        <w:t>sunde</w:t>
      </w:r>
      <w:proofErr w:type="spellEnd"/>
      <w:r>
        <w:t xml:space="preserve"> so grausamlich </w:t>
      </w:r>
      <w:proofErr w:type="spellStart"/>
      <w:r>
        <w:t>gelidten</w:t>
      </w:r>
      <w:proofErr w:type="spellEnd"/>
      <w:r>
        <w:t xml:space="preserve"> </w:t>
      </w:r>
      <w:proofErr w:type="spellStart"/>
      <w:r>
        <w:t>vnd</w:t>
      </w:r>
      <w:proofErr w:type="spellEnd"/>
      <w:r>
        <w:t xml:space="preserve"> gestorben/ </w:t>
      </w:r>
      <w:proofErr w:type="spellStart"/>
      <w:r>
        <w:t>vnnd</w:t>
      </w:r>
      <w:proofErr w:type="spellEnd"/>
      <w:r>
        <w:t xml:space="preserve"> </w:t>
      </w:r>
      <w:proofErr w:type="spellStart"/>
      <w:r>
        <w:t>vns</w:t>
      </w:r>
      <w:proofErr w:type="spellEnd"/>
      <w:r>
        <w:t xml:space="preserve"> damit </w:t>
      </w:r>
      <w:proofErr w:type="spellStart"/>
      <w:r>
        <w:t>nit</w:t>
      </w:r>
      <w:proofErr w:type="spellEnd"/>
      <w:r>
        <w:t xml:space="preserve"> allein </w:t>
      </w:r>
      <w:proofErr w:type="spellStart"/>
      <w:r>
        <w:t>erloset</w:t>
      </w:r>
      <w:proofErr w:type="spellEnd"/>
      <w:r>
        <w:t xml:space="preserve"> von dem ewigen todt/ </w:t>
      </w:r>
      <w:proofErr w:type="spellStart"/>
      <w:r>
        <w:t>sunder</w:t>
      </w:r>
      <w:proofErr w:type="spellEnd"/>
      <w:r>
        <w:t xml:space="preserve"> das viel hoher </w:t>
      </w:r>
      <w:proofErr w:type="spellStart"/>
      <w:r>
        <w:t>vnd</w:t>
      </w:r>
      <w:proofErr w:type="spellEnd"/>
      <w:r>
        <w:t xml:space="preserve"> grosser ist/ </w:t>
      </w:r>
      <w:proofErr w:type="spellStart"/>
      <w:r>
        <w:t>vns</w:t>
      </w:r>
      <w:proofErr w:type="spellEnd"/>
      <w:r>
        <w:t xml:space="preserve"> mit </w:t>
      </w:r>
      <w:proofErr w:type="spellStart"/>
      <w:r>
        <w:t>teylhafftig</w:t>
      </w:r>
      <w:proofErr w:type="spellEnd"/>
      <w:r>
        <w:t xml:space="preserve"> gemacht </w:t>
      </w:r>
      <w:proofErr w:type="spellStart"/>
      <w:r>
        <w:t>seynes</w:t>
      </w:r>
      <w:proofErr w:type="spellEnd"/>
      <w:r>
        <w:t xml:space="preserve"> ewigen </w:t>
      </w:r>
      <w:proofErr w:type="spellStart"/>
      <w:r>
        <w:t>reichs</w:t>
      </w:r>
      <w:proofErr w:type="spellEnd"/>
      <w:r>
        <w:t xml:space="preserve">/ </w:t>
      </w:r>
      <w:proofErr w:type="spellStart"/>
      <w:r>
        <w:t>vnd</w:t>
      </w:r>
      <w:proofErr w:type="spellEnd"/>
      <w:r>
        <w:t xml:space="preserve"> </w:t>
      </w:r>
      <w:proofErr w:type="spellStart"/>
      <w:r>
        <w:t>deszhalben</w:t>
      </w:r>
      <w:proofErr w:type="spellEnd"/>
      <w:r>
        <w:t xml:space="preserve"> so viel hoher </w:t>
      </w:r>
      <w:proofErr w:type="spellStart"/>
      <w:r>
        <w:t>vns</w:t>
      </w:r>
      <w:proofErr w:type="spellEnd"/>
      <w:r>
        <w:t xml:space="preserve"> </w:t>
      </w:r>
      <w:proofErr w:type="spellStart"/>
      <w:r>
        <w:t>got</w:t>
      </w:r>
      <w:proofErr w:type="spellEnd"/>
      <w:r>
        <w:t xml:space="preserve"> begnadiget hat.</w:t>
      </w:r>
    </w:p>
    <w:p w14:paraId="78DB0B51" w14:textId="77777777" w:rsidR="00E26195" w:rsidRDefault="00E26195" w:rsidP="00E26195">
      <w:pPr>
        <w:pStyle w:val="StandardWeb"/>
      </w:pPr>
      <w:r>
        <w:t xml:space="preserve">Auch so viel </w:t>
      </w:r>
      <w:proofErr w:type="spellStart"/>
      <w:r>
        <w:t>mere</w:t>
      </w:r>
      <w:proofErr w:type="spellEnd"/>
      <w:r>
        <w:t xml:space="preserve"> wir gewarnet </w:t>
      </w:r>
      <w:proofErr w:type="spellStart"/>
      <w:r>
        <w:t>seind</w:t>
      </w:r>
      <w:proofErr w:type="spellEnd"/>
      <w:r>
        <w:t xml:space="preserve">/ durch die gestreng </w:t>
      </w:r>
      <w:proofErr w:type="spellStart"/>
      <w:r>
        <w:t>gerechtickeit</w:t>
      </w:r>
      <w:proofErr w:type="spellEnd"/>
      <w:r>
        <w:t xml:space="preserve"> </w:t>
      </w:r>
      <w:proofErr w:type="spellStart"/>
      <w:r>
        <w:t>szo</w:t>
      </w:r>
      <w:proofErr w:type="spellEnd"/>
      <w:r>
        <w:t xml:space="preserve"> </w:t>
      </w:r>
      <w:proofErr w:type="spellStart"/>
      <w:r>
        <w:t>vber</w:t>
      </w:r>
      <w:proofErr w:type="spellEnd"/>
      <w:r>
        <w:t xml:space="preserve"> die </w:t>
      </w:r>
      <w:proofErr w:type="spellStart"/>
      <w:r>
        <w:t>engelisch</w:t>
      </w:r>
      <w:proofErr w:type="spellEnd"/>
      <w:r>
        <w:t xml:space="preserve"> </w:t>
      </w:r>
      <w:proofErr w:type="spellStart"/>
      <w:r>
        <w:t>creatur</w:t>
      </w:r>
      <w:proofErr w:type="spellEnd"/>
      <w:r>
        <w:t xml:space="preserve">/ auch </w:t>
      </w:r>
      <w:proofErr w:type="spellStart"/>
      <w:r>
        <w:t>vber</w:t>
      </w:r>
      <w:proofErr w:type="spellEnd"/>
      <w:r>
        <w:t xml:space="preserve"> </w:t>
      </w:r>
      <w:proofErr w:type="spellStart"/>
      <w:r>
        <w:t>vnser</w:t>
      </w:r>
      <w:proofErr w:type="spellEnd"/>
      <w:r>
        <w:t xml:space="preserve"> </w:t>
      </w:r>
      <w:proofErr w:type="spellStart"/>
      <w:r>
        <w:t>vatter</w:t>
      </w:r>
      <w:proofErr w:type="spellEnd"/>
      <w:r>
        <w:t xml:space="preserve"> </w:t>
      </w:r>
      <w:proofErr w:type="spellStart"/>
      <w:r>
        <w:t>vnd</w:t>
      </w:r>
      <w:proofErr w:type="spellEnd"/>
      <w:r>
        <w:t xml:space="preserve"> </w:t>
      </w:r>
      <w:proofErr w:type="spellStart"/>
      <w:r>
        <w:t>mutter</w:t>
      </w:r>
      <w:proofErr w:type="spellEnd"/>
      <w:r>
        <w:t xml:space="preserve"> Adam </w:t>
      </w:r>
      <w:proofErr w:type="spellStart"/>
      <w:r>
        <w:t>vnd</w:t>
      </w:r>
      <w:proofErr w:type="spellEnd"/>
      <w:r>
        <w:t xml:space="preserve"> </w:t>
      </w:r>
      <w:proofErr w:type="spellStart"/>
      <w:r>
        <w:t>Eua</w:t>
      </w:r>
      <w:proofErr w:type="spellEnd"/>
      <w:r>
        <w:t xml:space="preserve"> ergangen/so viel grosser sorge sollen wir </w:t>
      </w:r>
      <w:proofErr w:type="spellStart"/>
      <w:r>
        <w:t>billich</w:t>
      </w:r>
      <w:proofErr w:type="spellEnd"/>
      <w:r>
        <w:t xml:space="preserve"> tragen/ damit wir </w:t>
      </w:r>
      <w:proofErr w:type="spellStart"/>
      <w:r>
        <w:t>vns</w:t>
      </w:r>
      <w:proofErr w:type="spellEnd"/>
      <w:r>
        <w:t xml:space="preserve"> </w:t>
      </w:r>
      <w:proofErr w:type="spellStart"/>
      <w:r>
        <w:t>nit</w:t>
      </w:r>
      <w:proofErr w:type="spellEnd"/>
      <w:r>
        <w:t xml:space="preserve"> von </w:t>
      </w:r>
      <w:proofErr w:type="spellStart"/>
      <w:r>
        <w:t>got</w:t>
      </w:r>
      <w:proofErr w:type="spellEnd"/>
      <w:r>
        <w:t xml:space="preserve"> durch menschlich furcht abwenden lassen/ </w:t>
      </w:r>
      <w:proofErr w:type="spellStart"/>
      <w:r>
        <w:t>darmit</w:t>
      </w:r>
      <w:proofErr w:type="spellEnd"/>
      <w:r>
        <w:t xml:space="preserve"> wir </w:t>
      </w:r>
      <w:proofErr w:type="spellStart"/>
      <w:r>
        <w:t>vnns</w:t>
      </w:r>
      <w:proofErr w:type="spellEnd"/>
      <w:r>
        <w:t xml:space="preserve"> der </w:t>
      </w:r>
      <w:proofErr w:type="spellStart"/>
      <w:r>
        <w:t>allerhochsten</w:t>
      </w:r>
      <w:proofErr w:type="spellEnd"/>
      <w:r>
        <w:t xml:space="preserve"> </w:t>
      </w:r>
      <w:proofErr w:type="spellStart"/>
      <w:r>
        <w:t>gnaden</w:t>
      </w:r>
      <w:proofErr w:type="spellEnd"/>
      <w:r>
        <w:t xml:space="preserve"> </w:t>
      </w:r>
      <w:proofErr w:type="spellStart"/>
      <w:r>
        <w:t>gottis</w:t>
      </w:r>
      <w:proofErr w:type="spellEnd"/>
      <w:r>
        <w:t xml:space="preserve"> </w:t>
      </w:r>
      <w:proofErr w:type="spellStart"/>
      <w:r>
        <w:t>nit</w:t>
      </w:r>
      <w:proofErr w:type="spellEnd"/>
      <w:r>
        <w:t xml:space="preserve"> </w:t>
      </w:r>
      <w:proofErr w:type="spellStart"/>
      <w:r>
        <w:t>selbs</w:t>
      </w:r>
      <w:proofErr w:type="spellEnd"/>
      <w:r>
        <w:t xml:space="preserve"> berauben/ </w:t>
      </w:r>
      <w:proofErr w:type="spellStart"/>
      <w:r>
        <w:t>vnd</w:t>
      </w:r>
      <w:proofErr w:type="spellEnd"/>
      <w:r>
        <w:t xml:space="preserve"> </w:t>
      </w:r>
      <w:proofErr w:type="spellStart"/>
      <w:r>
        <w:t>vmb</w:t>
      </w:r>
      <w:proofErr w:type="spellEnd"/>
      <w:r>
        <w:t xml:space="preserve"> </w:t>
      </w:r>
      <w:proofErr w:type="spellStart"/>
      <w:r>
        <w:t>vnser</w:t>
      </w:r>
      <w:proofErr w:type="spellEnd"/>
      <w:r>
        <w:t xml:space="preserve"> </w:t>
      </w:r>
      <w:proofErr w:type="spellStart"/>
      <w:r>
        <w:t>vndanckbarkeit</w:t>
      </w:r>
      <w:proofErr w:type="spellEnd"/>
      <w:r>
        <w:t xml:space="preserve"> willen durch die strenge </w:t>
      </w:r>
      <w:proofErr w:type="spellStart"/>
      <w:r>
        <w:t>gerechtickeit</w:t>
      </w:r>
      <w:proofErr w:type="spellEnd"/>
      <w:r>
        <w:t xml:space="preserve"> in die ewige straffe fallen.</w:t>
      </w:r>
    </w:p>
    <w:p w14:paraId="064E1AD7" w14:textId="77777777" w:rsidR="00E26195" w:rsidRDefault="00E26195" w:rsidP="00E26195">
      <w:pPr>
        <w:pStyle w:val="StandardWeb"/>
      </w:pPr>
      <w:r>
        <w:t xml:space="preserve">O aller </w:t>
      </w:r>
      <w:proofErr w:type="spellStart"/>
      <w:r>
        <w:t>adelichster</w:t>
      </w:r>
      <w:proofErr w:type="spellEnd"/>
      <w:r>
        <w:t xml:space="preserve"> </w:t>
      </w:r>
      <w:proofErr w:type="spellStart"/>
      <w:r>
        <w:t>keyser</w:t>
      </w:r>
      <w:proofErr w:type="spellEnd"/>
      <w:r>
        <w:t xml:space="preserve"> dein </w:t>
      </w:r>
      <w:proofErr w:type="spellStart"/>
      <w:r>
        <w:t>Maiestat</w:t>
      </w:r>
      <w:proofErr w:type="spellEnd"/>
      <w:r>
        <w:t xml:space="preserve"> </w:t>
      </w:r>
      <w:proofErr w:type="spellStart"/>
      <w:r>
        <w:t>wollle</w:t>
      </w:r>
      <w:proofErr w:type="spellEnd"/>
      <w:r>
        <w:t xml:space="preserve"> </w:t>
      </w:r>
      <w:proofErr w:type="spellStart"/>
      <w:r>
        <w:t>diesze</w:t>
      </w:r>
      <w:proofErr w:type="spellEnd"/>
      <w:r>
        <w:t xml:space="preserve"> </w:t>
      </w:r>
      <w:proofErr w:type="spellStart"/>
      <w:r>
        <w:t>herinderung</w:t>
      </w:r>
      <w:proofErr w:type="spellEnd"/>
      <w:r>
        <w:t xml:space="preserve"> von deinem </w:t>
      </w:r>
      <w:proofErr w:type="spellStart"/>
      <w:r>
        <w:t>warhafftigen</w:t>
      </w:r>
      <w:proofErr w:type="spellEnd"/>
      <w:r>
        <w:t xml:space="preserve"> </w:t>
      </w:r>
      <w:proofErr w:type="spellStart"/>
      <w:r>
        <w:t>gtrewen</w:t>
      </w:r>
      <w:proofErr w:type="spellEnd"/>
      <w:r>
        <w:t xml:space="preserve"> </w:t>
      </w:r>
      <w:proofErr w:type="spellStart"/>
      <w:r>
        <w:t>diener</w:t>
      </w:r>
      <w:proofErr w:type="spellEnd"/>
      <w:r>
        <w:t xml:space="preserve"> </w:t>
      </w:r>
      <w:proofErr w:type="spellStart"/>
      <w:r>
        <w:t>vmb</w:t>
      </w:r>
      <w:proofErr w:type="spellEnd"/>
      <w:r>
        <w:t xml:space="preserve"> der </w:t>
      </w:r>
      <w:proofErr w:type="spellStart"/>
      <w:r>
        <w:t>warheit</w:t>
      </w:r>
      <w:proofErr w:type="spellEnd"/>
      <w:r>
        <w:t xml:space="preserve"> willen/ zu ehren </w:t>
      </w:r>
      <w:proofErr w:type="spellStart"/>
      <w:r>
        <w:t>got</w:t>
      </w:r>
      <w:proofErr w:type="spellEnd"/>
      <w:r>
        <w:t xml:space="preserve"> des </w:t>
      </w:r>
      <w:proofErr w:type="spellStart"/>
      <w:r>
        <w:t>almechtigen</w:t>
      </w:r>
      <w:proofErr w:type="spellEnd"/>
      <w:r>
        <w:t xml:space="preserve"> </w:t>
      </w:r>
      <w:proofErr w:type="spellStart"/>
      <w:r>
        <w:t>nit</w:t>
      </w:r>
      <w:proofErr w:type="spellEnd"/>
      <w:r>
        <w:t xml:space="preserve"> vorachten.</w:t>
      </w:r>
    </w:p>
    <w:p w14:paraId="7D6859AE" w14:textId="77777777" w:rsidR="00E26195" w:rsidRDefault="00E26195" w:rsidP="00E26195">
      <w:pPr>
        <w:pStyle w:val="StandardWeb"/>
      </w:pPr>
      <w:r>
        <w:t xml:space="preserve">Der </w:t>
      </w:r>
      <w:proofErr w:type="spellStart"/>
      <w:r>
        <w:t>almechtig</w:t>
      </w:r>
      <w:proofErr w:type="spellEnd"/>
      <w:r>
        <w:t xml:space="preserve"> </w:t>
      </w:r>
      <w:proofErr w:type="spellStart"/>
      <w:r>
        <w:t>got</w:t>
      </w:r>
      <w:proofErr w:type="spellEnd"/>
      <w:r>
        <w:t xml:space="preserve"> wolle </w:t>
      </w:r>
      <w:proofErr w:type="spellStart"/>
      <w:r>
        <w:t>leydten</w:t>
      </w:r>
      <w:proofErr w:type="spellEnd"/>
      <w:r>
        <w:t xml:space="preserve"> deine </w:t>
      </w:r>
      <w:proofErr w:type="spellStart"/>
      <w:r>
        <w:t>fusztrid</w:t>
      </w:r>
      <w:proofErr w:type="spellEnd"/>
      <w:r>
        <w:t xml:space="preserve"> </w:t>
      </w:r>
      <w:proofErr w:type="spellStart"/>
      <w:r>
        <w:t>auff</w:t>
      </w:r>
      <w:proofErr w:type="spellEnd"/>
      <w:r>
        <w:t xml:space="preserve"> seinen weg/ der er selber ist zu deinem </w:t>
      </w:r>
      <w:proofErr w:type="spellStart"/>
      <w:r>
        <w:t>vnd</w:t>
      </w:r>
      <w:proofErr w:type="spellEnd"/>
      <w:r>
        <w:t xml:space="preserve"> deines </w:t>
      </w:r>
      <w:proofErr w:type="spellStart"/>
      <w:r>
        <w:t>volcks</w:t>
      </w:r>
      <w:proofErr w:type="spellEnd"/>
      <w:r>
        <w:t xml:space="preserve"> </w:t>
      </w:r>
      <w:proofErr w:type="spellStart"/>
      <w:r>
        <w:t>heyl</w:t>
      </w:r>
      <w:proofErr w:type="spellEnd"/>
      <w:r>
        <w:t>.</w:t>
      </w:r>
    </w:p>
    <w:p w14:paraId="27457587" w14:textId="77777777" w:rsidR="00E26195" w:rsidRDefault="00E26195" w:rsidP="00E26195">
      <w:pPr>
        <w:pStyle w:val="StandardWeb"/>
      </w:pPr>
      <w:proofErr w:type="spellStart"/>
      <w:r>
        <w:t>Vnderthenigster</w:t>
      </w:r>
      <w:proofErr w:type="spellEnd"/>
      <w:r>
        <w:t xml:space="preserve"> </w:t>
      </w:r>
      <w:proofErr w:type="spellStart"/>
      <w:r>
        <w:t>diener</w:t>
      </w:r>
      <w:proofErr w:type="spellEnd"/>
      <w:r>
        <w:t>.</w:t>
      </w:r>
    </w:p>
    <w:p w14:paraId="2EBA85B3" w14:textId="77777777" w:rsidR="00E26195" w:rsidRDefault="00E26195" w:rsidP="00E26195">
      <w:pPr>
        <w:pStyle w:val="StandardWeb"/>
      </w:pPr>
      <w:proofErr w:type="spellStart"/>
      <w:r>
        <w:t>Hartmudt</w:t>
      </w:r>
      <w:proofErr w:type="spellEnd"/>
      <w:r>
        <w:t xml:space="preserve"> von </w:t>
      </w:r>
      <w:proofErr w:type="spellStart"/>
      <w:r>
        <w:t>Cronberg</w:t>
      </w:r>
      <w:proofErr w:type="spellEnd"/>
      <w:r>
        <w:t>.</w:t>
      </w:r>
    </w:p>
    <w:p w14:paraId="11AFDA0E" w14:textId="77777777" w:rsidR="00E26195" w:rsidRDefault="00E26195">
      <w:pPr>
        <w:spacing w:after="0" w:line="240" w:lineRule="auto"/>
        <w:rPr>
          <w:rFonts w:eastAsia="Times New Roman"/>
          <w:b/>
          <w:bCs/>
          <w:color w:val="000000"/>
          <w:kern w:val="36"/>
          <w:sz w:val="36"/>
          <w:szCs w:val="48"/>
          <w:lang w:eastAsia="de-DE"/>
        </w:rPr>
      </w:pPr>
      <w:r>
        <w:br w:type="page"/>
      </w:r>
    </w:p>
    <w:p w14:paraId="7930BCEF" w14:textId="064FCA20" w:rsidR="00E26195" w:rsidRDefault="00E26195" w:rsidP="00E26195">
      <w:pPr>
        <w:pStyle w:val="berschrift1"/>
      </w:pPr>
      <w:r>
        <w:t>A</w:t>
      </w:r>
      <w:r w:rsidRPr="00E26195">
        <w:t>n Franciscus von Sickingen</w:t>
      </w:r>
    </w:p>
    <w:p w14:paraId="5DCD0D37" w14:textId="77777777" w:rsidR="00E26195" w:rsidRDefault="00E26195" w:rsidP="00E26195">
      <w:pPr>
        <w:pStyle w:val="StandardWeb"/>
      </w:pPr>
      <w:r>
        <w:t xml:space="preserve">Lieber </w:t>
      </w:r>
      <w:proofErr w:type="spellStart"/>
      <w:r>
        <w:t>vetter</w:t>
      </w:r>
      <w:proofErr w:type="spellEnd"/>
      <w:r>
        <w:t xml:space="preserve"> mich zwingt die </w:t>
      </w:r>
      <w:proofErr w:type="spellStart"/>
      <w:r>
        <w:t>warheit</w:t>
      </w:r>
      <w:proofErr w:type="spellEnd"/>
      <w:r>
        <w:t xml:space="preserve"> Christi </w:t>
      </w:r>
      <w:proofErr w:type="spellStart"/>
      <w:r>
        <w:t>vnsers</w:t>
      </w:r>
      <w:proofErr w:type="spellEnd"/>
      <w:r>
        <w:t xml:space="preserve"> </w:t>
      </w:r>
      <w:proofErr w:type="spellStart"/>
      <w:r>
        <w:t>hern</w:t>
      </w:r>
      <w:proofErr w:type="spellEnd"/>
      <w:r>
        <w:t xml:space="preserve">/ dir </w:t>
      </w:r>
      <w:proofErr w:type="spellStart"/>
      <w:r>
        <w:t>meynem</w:t>
      </w:r>
      <w:proofErr w:type="spellEnd"/>
      <w:r>
        <w:t xml:space="preserve"> allerliebsten vettern/ als einem </w:t>
      </w:r>
      <w:proofErr w:type="spellStart"/>
      <w:r>
        <w:t>diener</w:t>
      </w:r>
      <w:proofErr w:type="spellEnd"/>
      <w:r>
        <w:t xml:space="preserve"> </w:t>
      </w:r>
      <w:proofErr w:type="spellStart"/>
      <w:r>
        <w:t>gottis</w:t>
      </w:r>
      <w:proofErr w:type="spellEnd"/>
      <w:r>
        <w:t xml:space="preserve"> </w:t>
      </w:r>
      <w:proofErr w:type="spellStart"/>
      <w:r>
        <w:t>zuschreyben</w:t>
      </w:r>
      <w:proofErr w:type="spellEnd"/>
      <w:r>
        <w:t xml:space="preserve">/ </w:t>
      </w:r>
      <w:proofErr w:type="spellStart"/>
      <w:r>
        <w:t>Betreffenn</w:t>
      </w:r>
      <w:proofErr w:type="spellEnd"/>
      <w:r>
        <w:t xml:space="preserve"> die </w:t>
      </w:r>
      <w:proofErr w:type="spellStart"/>
      <w:r>
        <w:t>sache</w:t>
      </w:r>
      <w:proofErr w:type="spellEnd"/>
      <w:r>
        <w:t xml:space="preserve"> des </w:t>
      </w:r>
      <w:proofErr w:type="spellStart"/>
      <w:r>
        <w:t>heyls</w:t>
      </w:r>
      <w:proofErr w:type="spellEnd"/>
      <w:r>
        <w:t xml:space="preserve"> aller </w:t>
      </w:r>
      <w:proofErr w:type="spellStart"/>
      <w:r>
        <w:t>menschenn</w:t>
      </w:r>
      <w:proofErr w:type="spellEnd"/>
      <w:r>
        <w:t xml:space="preserve"> die </w:t>
      </w:r>
      <w:proofErr w:type="spellStart"/>
      <w:r>
        <w:t>got</w:t>
      </w:r>
      <w:proofErr w:type="spellEnd"/>
      <w:r>
        <w:t xml:space="preserve"> mit seiner </w:t>
      </w:r>
      <w:proofErr w:type="spellStart"/>
      <w:r>
        <w:t>menschwerdung</w:t>
      </w:r>
      <w:proofErr w:type="spellEnd"/>
      <w:r>
        <w:t xml:space="preserve"> </w:t>
      </w:r>
      <w:proofErr w:type="spellStart"/>
      <w:r>
        <w:t>leyden</w:t>
      </w:r>
      <w:proofErr w:type="spellEnd"/>
      <w:r>
        <w:t xml:space="preserve"> </w:t>
      </w:r>
      <w:proofErr w:type="spellStart"/>
      <w:r>
        <w:t>vnd</w:t>
      </w:r>
      <w:proofErr w:type="spellEnd"/>
      <w:r>
        <w:t xml:space="preserve"> sterben hat wollen </w:t>
      </w:r>
      <w:proofErr w:type="spellStart"/>
      <w:r>
        <w:t>erlosen</w:t>
      </w:r>
      <w:proofErr w:type="spellEnd"/>
      <w:r>
        <w:t>.</w:t>
      </w:r>
    </w:p>
    <w:p w14:paraId="1E80E281" w14:textId="77777777" w:rsidR="00E26195" w:rsidRDefault="00E26195" w:rsidP="00E26195">
      <w:pPr>
        <w:pStyle w:val="StandardWeb"/>
      </w:pPr>
      <w:r>
        <w:t xml:space="preserve">Vnnd nach dem ich dich </w:t>
      </w:r>
      <w:proofErr w:type="spellStart"/>
      <w:r>
        <w:t>weysz</w:t>
      </w:r>
      <w:proofErr w:type="spellEnd"/>
      <w:r>
        <w:t xml:space="preserve"> einen </w:t>
      </w:r>
      <w:proofErr w:type="spellStart"/>
      <w:r>
        <w:t>warhafftigen</w:t>
      </w:r>
      <w:proofErr w:type="spellEnd"/>
      <w:r>
        <w:t xml:space="preserve"> </w:t>
      </w:r>
      <w:proofErr w:type="spellStart"/>
      <w:r>
        <w:t>trewen</w:t>
      </w:r>
      <w:proofErr w:type="spellEnd"/>
      <w:r>
        <w:t xml:space="preserve"> </w:t>
      </w:r>
      <w:proofErr w:type="spellStart"/>
      <w:r>
        <w:t>diener</w:t>
      </w:r>
      <w:proofErr w:type="spellEnd"/>
      <w:r>
        <w:t xml:space="preserve"> sein </w:t>
      </w:r>
      <w:proofErr w:type="spellStart"/>
      <w:r>
        <w:t>vnsers</w:t>
      </w:r>
      <w:proofErr w:type="spellEnd"/>
      <w:r>
        <w:t xml:space="preserve"> </w:t>
      </w:r>
      <w:proofErr w:type="spellStart"/>
      <w:r>
        <w:t>hern</w:t>
      </w:r>
      <w:proofErr w:type="spellEnd"/>
      <w:r>
        <w:t xml:space="preserve">/ des </w:t>
      </w:r>
      <w:proofErr w:type="spellStart"/>
      <w:r>
        <w:t>Romischen</w:t>
      </w:r>
      <w:proofErr w:type="spellEnd"/>
      <w:r>
        <w:t xml:space="preserve"> </w:t>
      </w:r>
      <w:proofErr w:type="spellStart"/>
      <w:r>
        <w:t>keysers</w:t>
      </w:r>
      <w:proofErr w:type="spellEnd"/>
      <w:r>
        <w:t xml:space="preserve"> welchen ich hoffen von </w:t>
      </w:r>
      <w:proofErr w:type="spellStart"/>
      <w:r>
        <w:t>got</w:t>
      </w:r>
      <w:proofErr w:type="spellEnd"/>
      <w:r>
        <w:t xml:space="preserve"> </w:t>
      </w:r>
      <w:proofErr w:type="spellStart"/>
      <w:r>
        <w:t>erwelt</w:t>
      </w:r>
      <w:proofErr w:type="spellEnd"/>
      <w:r>
        <w:t xml:space="preserve"> sein/ zu </w:t>
      </w:r>
      <w:proofErr w:type="spellStart"/>
      <w:r>
        <w:t>keyser</w:t>
      </w:r>
      <w:proofErr w:type="spellEnd"/>
      <w:r>
        <w:t xml:space="preserve"> zu </w:t>
      </w:r>
      <w:proofErr w:type="spellStart"/>
      <w:r>
        <w:t>trost</w:t>
      </w:r>
      <w:proofErr w:type="spellEnd"/>
      <w:r>
        <w:t xml:space="preserve"> </w:t>
      </w:r>
      <w:proofErr w:type="spellStart"/>
      <w:r>
        <w:t>vnd</w:t>
      </w:r>
      <w:proofErr w:type="spellEnd"/>
      <w:r>
        <w:t xml:space="preserve"> </w:t>
      </w:r>
      <w:proofErr w:type="spellStart"/>
      <w:r>
        <w:t>hulff</w:t>
      </w:r>
      <w:proofErr w:type="spellEnd"/>
      <w:r>
        <w:t xml:space="preserve"> der </w:t>
      </w:r>
      <w:proofErr w:type="spellStart"/>
      <w:r>
        <w:t>gantzen</w:t>
      </w:r>
      <w:proofErr w:type="spellEnd"/>
      <w:r>
        <w:t xml:space="preserve"> Christenheit/ </w:t>
      </w:r>
      <w:proofErr w:type="spellStart"/>
      <w:r>
        <w:t>vnd</w:t>
      </w:r>
      <w:proofErr w:type="spellEnd"/>
      <w:r>
        <w:t xml:space="preserve"> das der </w:t>
      </w:r>
      <w:proofErr w:type="spellStart"/>
      <w:r>
        <w:t>almechtig</w:t>
      </w:r>
      <w:proofErr w:type="spellEnd"/>
      <w:r>
        <w:t xml:space="preserve"> </w:t>
      </w:r>
      <w:proofErr w:type="spellStart"/>
      <w:r>
        <w:t>got</w:t>
      </w:r>
      <w:proofErr w:type="spellEnd"/>
      <w:r>
        <w:t xml:space="preserve"> werde wunderbarlich </w:t>
      </w:r>
      <w:proofErr w:type="spellStart"/>
      <w:r>
        <w:t>gnade</w:t>
      </w:r>
      <w:proofErr w:type="spellEnd"/>
      <w:r>
        <w:t xml:space="preserve"> allen Christen </w:t>
      </w:r>
      <w:proofErr w:type="spellStart"/>
      <w:r>
        <w:t>menschen</w:t>
      </w:r>
      <w:proofErr w:type="spellEnd"/>
      <w:r>
        <w:t xml:space="preserve"> thun </w:t>
      </w:r>
      <w:proofErr w:type="spellStart"/>
      <w:r>
        <w:t>vnd</w:t>
      </w:r>
      <w:proofErr w:type="spellEnd"/>
      <w:r>
        <w:t xml:space="preserve"> </w:t>
      </w:r>
      <w:proofErr w:type="spellStart"/>
      <w:r>
        <w:t>wircken</w:t>
      </w:r>
      <w:proofErr w:type="spellEnd"/>
      <w:r>
        <w:t xml:space="preserve">/ durch das hoch </w:t>
      </w:r>
      <w:proofErr w:type="spellStart"/>
      <w:r>
        <w:t>adelich</w:t>
      </w:r>
      <w:proofErr w:type="spellEnd"/>
      <w:r>
        <w:t xml:space="preserve"> </w:t>
      </w:r>
      <w:proofErr w:type="spellStart"/>
      <w:r>
        <w:t>blut</w:t>
      </w:r>
      <w:proofErr w:type="spellEnd"/>
      <w:r>
        <w:t xml:space="preserve"> </w:t>
      </w:r>
      <w:proofErr w:type="spellStart"/>
      <w:r>
        <w:t>vnsers</w:t>
      </w:r>
      <w:proofErr w:type="spellEnd"/>
      <w:r>
        <w:t xml:space="preserve"> </w:t>
      </w:r>
      <w:proofErr w:type="spellStart"/>
      <w:r>
        <w:t>kayser</w:t>
      </w:r>
      <w:proofErr w:type="spellEnd"/>
      <w:r>
        <w:t xml:space="preserve"> </w:t>
      </w:r>
      <w:proofErr w:type="spellStart"/>
      <w:r>
        <w:t>Carolum</w:t>
      </w:r>
      <w:proofErr w:type="spellEnd"/>
      <w:r>
        <w:t xml:space="preserve">/ </w:t>
      </w:r>
      <w:proofErr w:type="spellStart"/>
      <w:r>
        <w:t>vnd</w:t>
      </w:r>
      <w:proofErr w:type="spellEnd"/>
      <w:r>
        <w:t xml:space="preserve"> </w:t>
      </w:r>
      <w:proofErr w:type="spellStart"/>
      <w:r>
        <w:t>tregt</w:t>
      </w:r>
      <w:proofErr w:type="spellEnd"/>
      <w:r>
        <w:t xml:space="preserve"> mich die </w:t>
      </w:r>
      <w:proofErr w:type="spellStart"/>
      <w:r>
        <w:t>hoffnung</w:t>
      </w:r>
      <w:proofErr w:type="spellEnd"/>
      <w:r>
        <w:t xml:space="preserve"> </w:t>
      </w:r>
      <w:proofErr w:type="spellStart"/>
      <w:r>
        <w:t>szo</w:t>
      </w:r>
      <w:proofErr w:type="spellEnd"/>
      <w:r>
        <w:t xml:space="preserve"> viel hoher die </w:t>
      </w:r>
      <w:proofErr w:type="spellStart"/>
      <w:r>
        <w:t>wolgeschicklicheit</w:t>
      </w:r>
      <w:proofErr w:type="spellEnd"/>
      <w:r>
        <w:t xml:space="preserve"> seiner hohen </w:t>
      </w:r>
      <w:proofErr w:type="spellStart"/>
      <w:r>
        <w:t>vernunfft</w:t>
      </w:r>
      <w:proofErr w:type="spellEnd"/>
      <w:r>
        <w:t xml:space="preserve">/ die ich von vielen </w:t>
      </w:r>
      <w:proofErr w:type="spellStart"/>
      <w:r>
        <w:t>glaubwirdigen</w:t>
      </w:r>
      <w:proofErr w:type="spellEnd"/>
      <w:r>
        <w:t xml:space="preserve">/ </w:t>
      </w:r>
      <w:proofErr w:type="spellStart"/>
      <w:r>
        <w:t>vnd</w:t>
      </w:r>
      <w:proofErr w:type="spellEnd"/>
      <w:r>
        <w:t xml:space="preserve"> in </w:t>
      </w:r>
      <w:proofErr w:type="spellStart"/>
      <w:r>
        <w:t>sonderheit</w:t>
      </w:r>
      <w:proofErr w:type="spellEnd"/>
      <w:r>
        <w:t xml:space="preserve"> von dir </w:t>
      </w:r>
      <w:proofErr w:type="spellStart"/>
      <w:r>
        <w:t>auffs</w:t>
      </w:r>
      <w:proofErr w:type="spellEnd"/>
      <w:r>
        <w:t xml:space="preserve"> </w:t>
      </w:r>
      <w:proofErr w:type="spellStart"/>
      <w:r>
        <w:t>hochst</w:t>
      </w:r>
      <w:proofErr w:type="spellEnd"/>
      <w:r>
        <w:t xml:space="preserve"> </w:t>
      </w:r>
      <w:proofErr w:type="spellStart"/>
      <w:r>
        <w:t>horen</w:t>
      </w:r>
      <w:proofErr w:type="spellEnd"/>
      <w:r>
        <w:t xml:space="preserve"> </w:t>
      </w:r>
      <w:proofErr w:type="spellStart"/>
      <w:r>
        <w:t>berumen</w:t>
      </w:r>
      <w:proofErr w:type="spellEnd"/>
      <w:r>
        <w:t xml:space="preserve">/ </w:t>
      </w:r>
      <w:proofErr w:type="spellStart"/>
      <w:r>
        <w:t>vnd</w:t>
      </w:r>
      <w:proofErr w:type="spellEnd"/>
      <w:r>
        <w:t xml:space="preserve"> </w:t>
      </w:r>
      <w:proofErr w:type="spellStart"/>
      <w:r>
        <w:t>zuuer</w:t>
      </w:r>
      <w:proofErr w:type="spellEnd"/>
      <w:r>
        <w:t xml:space="preserve"> </w:t>
      </w:r>
      <w:proofErr w:type="spellStart"/>
      <w:r>
        <w:t>mercken</w:t>
      </w:r>
      <w:proofErr w:type="spellEnd"/>
      <w:r>
        <w:t xml:space="preserve"> die </w:t>
      </w:r>
      <w:proofErr w:type="spellStart"/>
      <w:r>
        <w:t>sach</w:t>
      </w:r>
      <w:proofErr w:type="spellEnd"/>
      <w:r>
        <w:t xml:space="preserve"> dar durch ich hoff das </w:t>
      </w:r>
      <w:proofErr w:type="spellStart"/>
      <w:r>
        <w:t>vnszer</w:t>
      </w:r>
      <w:proofErr w:type="spellEnd"/>
      <w:r>
        <w:t xml:space="preserve"> her der Kayser durch die </w:t>
      </w:r>
      <w:proofErr w:type="spellStart"/>
      <w:r>
        <w:t>gnade</w:t>
      </w:r>
      <w:proofErr w:type="spellEnd"/>
      <w:r>
        <w:t xml:space="preserve"> </w:t>
      </w:r>
      <w:proofErr w:type="spellStart"/>
      <w:r>
        <w:t>gottis</w:t>
      </w:r>
      <w:proofErr w:type="spellEnd"/>
      <w:r>
        <w:t xml:space="preserve"> grosser </w:t>
      </w:r>
      <w:proofErr w:type="spellStart"/>
      <w:r>
        <w:t>vnd</w:t>
      </w:r>
      <w:proofErr w:type="spellEnd"/>
      <w:r>
        <w:t xml:space="preserve"> mehr </w:t>
      </w:r>
      <w:proofErr w:type="spellStart"/>
      <w:r>
        <w:t>wircken</w:t>
      </w:r>
      <w:proofErr w:type="spellEnd"/>
      <w:r>
        <w:t xml:space="preserve"> mag zu </w:t>
      </w:r>
      <w:proofErr w:type="spellStart"/>
      <w:r>
        <w:t>gotis</w:t>
      </w:r>
      <w:proofErr w:type="spellEnd"/>
      <w:r>
        <w:t xml:space="preserve"> ehre/ lobe </w:t>
      </w:r>
      <w:proofErr w:type="spellStart"/>
      <w:r>
        <w:t>vnd</w:t>
      </w:r>
      <w:proofErr w:type="spellEnd"/>
      <w:r>
        <w:t xml:space="preserve"> zu </w:t>
      </w:r>
      <w:proofErr w:type="spellStart"/>
      <w:r>
        <w:t>widderauffbringung</w:t>
      </w:r>
      <w:proofErr w:type="spellEnd"/>
      <w:r>
        <w:t xml:space="preserve"> des </w:t>
      </w:r>
      <w:proofErr w:type="spellStart"/>
      <w:r>
        <w:t>gemeynen</w:t>
      </w:r>
      <w:proofErr w:type="spellEnd"/>
      <w:r>
        <w:t xml:space="preserve"> nutz </w:t>
      </w:r>
      <w:proofErr w:type="spellStart"/>
      <w:r>
        <w:t>vnd</w:t>
      </w:r>
      <w:proofErr w:type="spellEnd"/>
      <w:r>
        <w:t xml:space="preserve"> </w:t>
      </w:r>
      <w:proofErr w:type="spellStart"/>
      <w:r>
        <w:t>merung</w:t>
      </w:r>
      <w:proofErr w:type="spellEnd"/>
      <w:r>
        <w:t xml:space="preserve"> der </w:t>
      </w:r>
      <w:proofErr w:type="spellStart"/>
      <w:r>
        <w:t>gantzen</w:t>
      </w:r>
      <w:proofErr w:type="spellEnd"/>
      <w:r>
        <w:t xml:space="preserve"> Christenheit/ </w:t>
      </w:r>
      <w:proofErr w:type="spellStart"/>
      <w:r>
        <w:t>dan</w:t>
      </w:r>
      <w:proofErr w:type="spellEnd"/>
      <w:r>
        <w:t xml:space="preserve"> kein Kayser die weil die </w:t>
      </w:r>
      <w:proofErr w:type="spellStart"/>
      <w:r>
        <w:t>welt</w:t>
      </w:r>
      <w:proofErr w:type="spellEnd"/>
      <w:r>
        <w:t xml:space="preserve"> gestanden ist.</w:t>
      </w:r>
    </w:p>
    <w:p w14:paraId="517E3B70" w14:textId="77777777" w:rsidR="00E26195" w:rsidRDefault="00E26195" w:rsidP="00E26195">
      <w:pPr>
        <w:pStyle w:val="StandardWeb"/>
      </w:pPr>
      <w:proofErr w:type="spellStart"/>
      <w:r>
        <w:t>Szo</w:t>
      </w:r>
      <w:proofErr w:type="spellEnd"/>
      <w:r>
        <w:t xml:space="preserve"> ist </w:t>
      </w:r>
      <w:proofErr w:type="spellStart"/>
      <w:r>
        <w:t>vnwiddersprechlich</w:t>
      </w:r>
      <w:proofErr w:type="spellEnd"/>
      <w:r>
        <w:t xml:space="preserve"> die </w:t>
      </w:r>
      <w:proofErr w:type="spellStart"/>
      <w:r>
        <w:t>gruntlich</w:t>
      </w:r>
      <w:proofErr w:type="spellEnd"/>
      <w:r>
        <w:t xml:space="preserve"> </w:t>
      </w:r>
      <w:proofErr w:type="spellStart"/>
      <w:r>
        <w:t>warheit</w:t>
      </w:r>
      <w:proofErr w:type="spellEnd"/>
      <w:r>
        <w:t xml:space="preserve">/ das die </w:t>
      </w:r>
      <w:proofErr w:type="spellStart"/>
      <w:r>
        <w:t>warhafftig</w:t>
      </w:r>
      <w:proofErr w:type="spellEnd"/>
      <w:r>
        <w:t xml:space="preserve"> Antichristus </w:t>
      </w:r>
      <w:proofErr w:type="spellStart"/>
      <w:r>
        <w:t>verfurung</w:t>
      </w:r>
      <w:proofErr w:type="spellEnd"/>
      <w:r>
        <w:t xml:space="preserve">/ durch die hohe </w:t>
      </w:r>
      <w:proofErr w:type="spellStart"/>
      <w:r>
        <w:t>gnade</w:t>
      </w:r>
      <w:proofErr w:type="spellEnd"/>
      <w:r>
        <w:t xml:space="preserve"> </w:t>
      </w:r>
      <w:proofErr w:type="spellStart"/>
      <w:r>
        <w:t>gottis</w:t>
      </w:r>
      <w:proofErr w:type="spellEnd"/>
      <w:r>
        <w:t xml:space="preserve"> </w:t>
      </w:r>
      <w:proofErr w:type="spellStart"/>
      <w:r>
        <w:t>eygentlich</w:t>
      </w:r>
      <w:proofErr w:type="spellEnd"/>
      <w:r>
        <w:t xml:space="preserve"> </w:t>
      </w:r>
      <w:proofErr w:type="spellStart"/>
      <w:r>
        <w:t>vnd</w:t>
      </w:r>
      <w:proofErr w:type="spellEnd"/>
      <w:r>
        <w:t xml:space="preserve"> </w:t>
      </w:r>
      <w:proofErr w:type="spellStart"/>
      <w:r>
        <w:t>clerlich</w:t>
      </w:r>
      <w:proofErr w:type="spellEnd"/>
      <w:r>
        <w:t xml:space="preserve"> in dem Christlichen </w:t>
      </w:r>
      <w:proofErr w:type="spellStart"/>
      <w:r>
        <w:t>schreyben</w:t>
      </w:r>
      <w:proofErr w:type="spellEnd"/>
      <w:r>
        <w:t xml:space="preserve"> Doctor Luthers </w:t>
      </w:r>
      <w:proofErr w:type="spellStart"/>
      <w:r>
        <w:t>auszgetruckt</w:t>
      </w:r>
      <w:proofErr w:type="spellEnd"/>
      <w:r>
        <w:t xml:space="preserve"> </w:t>
      </w:r>
      <w:proofErr w:type="spellStart"/>
      <w:r>
        <w:t>vnd</w:t>
      </w:r>
      <w:proofErr w:type="spellEnd"/>
      <w:r>
        <w:t xml:space="preserve"> </w:t>
      </w:r>
      <w:proofErr w:type="spellStart"/>
      <w:r>
        <w:t>ercleret</w:t>
      </w:r>
      <w:proofErr w:type="spellEnd"/>
      <w:r>
        <w:t xml:space="preserve"> ist.</w:t>
      </w:r>
    </w:p>
    <w:p w14:paraId="72BB29F3" w14:textId="77777777" w:rsidR="00E26195" w:rsidRDefault="00E26195" w:rsidP="00E26195">
      <w:pPr>
        <w:pStyle w:val="StandardWeb"/>
      </w:pPr>
      <w:proofErr w:type="spellStart"/>
      <w:r>
        <w:t>Welchs</w:t>
      </w:r>
      <w:proofErr w:type="spellEnd"/>
      <w:r>
        <w:t xml:space="preserve"> so </w:t>
      </w:r>
      <w:proofErr w:type="spellStart"/>
      <w:r>
        <w:t>clar</w:t>
      </w:r>
      <w:proofErr w:type="spellEnd"/>
      <w:r>
        <w:t xml:space="preserve"> durch den </w:t>
      </w:r>
      <w:proofErr w:type="spellStart"/>
      <w:r>
        <w:t>mundt</w:t>
      </w:r>
      <w:proofErr w:type="spellEnd"/>
      <w:r>
        <w:t xml:space="preserve"> der </w:t>
      </w:r>
      <w:proofErr w:type="spellStart"/>
      <w:r>
        <w:t>warheit</w:t>
      </w:r>
      <w:proofErr w:type="spellEnd"/>
      <w:r>
        <w:t xml:space="preserve"> Christum </w:t>
      </w:r>
      <w:proofErr w:type="spellStart"/>
      <w:r>
        <w:t>JHesum</w:t>
      </w:r>
      <w:proofErr w:type="spellEnd"/>
      <w:r>
        <w:t xml:space="preserve"> </w:t>
      </w:r>
      <w:proofErr w:type="spellStart"/>
      <w:r>
        <w:t>vnsern</w:t>
      </w:r>
      <w:proofErr w:type="spellEnd"/>
      <w:r>
        <w:t xml:space="preserve"> </w:t>
      </w:r>
      <w:proofErr w:type="spellStart"/>
      <w:r>
        <w:t>hern</w:t>
      </w:r>
      <w:proofErr w:type="spellEnd"/>
      <w:r>
        <w:t xml:space="preserve"> in dem </w:t>
      </w:r>
      <w:proofErr w:type="spellStart"/>
      <w:r>
        <w:t>heyligen</w:t>
      </w:r>
      <w:proofErr w:type="spellEnd"/>
      <w:r>
        <w:t xml:space="preserve"> </w:t>
      </w:r>
      <w:proofErr w:type="spellStart"/>
      <w:r>
        <w:t>Euangelio</w:t>
      </w:r>
      <w:proofErr w:type="spellEnd"/>
      <w:r>
        <w:t xml:space="preserve"> </w:t>
      </w:r>
      <w:proofErr w:type="spellStart"/>
      <w:r>
        <w:t>betzeugt</w:t>
      </w:r>
      <w:proofErr w:type="spellEnd"/>
      <w:r>
        <w:t xml:space="preserve"> </w:t>
      </w:r>
      <w:proofErr w:type="spellStart"/>
      <w:r>
        <w:t>wirdt</w:t>
      </w:r>
      <w:proofErr w:type="spellEnd"/>
      <w:r>
        <w:t xml:space="preserve">/ das auch von allen </w:t>
      </w:r>
      <w:proofErr w:type="spellStart"/>
      <w:r>
        <w:t>menschen</w:t>
      </w:r>
      <w:proofErr w:type="spellEnd"/>
      <w:r>
        <w:t xml:space="preserve"> die das leben haben </w:t>
      </w:r>
      <w:proofErr w:type="spellStart"/>
      <w:r>
        <w:t>nit</w:t>
      </w:r>
      <w:proofErr w:type="spellEnd"/>
      <w:r>
        <w:t xml:space="preserve"> </w:t>
      </w:r>
      <w:proofErr w:type="spellStart"/>
      <w:r>
        <w:t>mogen</w:t>
      </w:r>
      <w:proofErr w:type="spellEnd"/>
      <w:r>
        <w:t xml:space="preserve"> sein/ sie sein auch so </w:t>
      </w:r>
      <w:proofErr w:type="spellStart"/>
      <w:r>
        <w:t>gelert</w:t>
      </w:r>
      <w:proofErr w:type="spellEnd"/>
      <w:r>
        <w:t xml:space="preserve"> sie </w:t>
      </w:r>
      <w:proofErr w:type="spellStart"/>
      <w:r>
        <w:t>ymmer</w:t>
      </w:r>
      <w:proofErr w:type="spellEnd"/>
      <w:r>
        <w:t xml:space="preserve"> </w:t>
      </w:r>
      <w:proofErr w:type="spellStart"/>
      <w:r>
        <w:t>mogen</w:t>
      </w:r>
      <w:proofErr w:type="spellEnd"/>
      <w:r>
        <w:t xml:space="preserve">/ die mit </w:t>
      </w:r>
      <w:proofErr w:type="spellStart"/>
      <w:r>
        <w:t>eynigem</w:t>
      </w:r>
      <w:proofErr w:type="spellEnd"/>
      <w:r>
        <w:t xml:space="preserve"> </w:t>
      </w:r>
      <w:proofErr w:type="spellStart"/>
      <w:r>
        <w:t>grund</w:t>
      </w:r>
      <w:proofErr w:type="spellEnd"/>
      <w:r>
        <w:t xml:space="preserve"> der </w:t>
      </w:r>
      <w:proofErr w:type="spellStart"/>
      <w:r>
        <w:t>heyligen</w:t>
      </w:r>
      <w:proofErr w:type="spellEnd"/>
      <w:r>
        <w:t xml:space="preserve"> </w:t>
      </w:r>
      <w:proofErr w:type="spellStart"/>
      <w:r>
        <w:t>schrifft</w:t>
      </w:r>
      <w:proofErr w:type="spellEnd"/>
      <w:r>
        <w:t xml:space="preserve"> </w:t>
      </w:r>
      <w:proofErr w:type="spellStart"/>
      <w:r>
        <w:t>solchs</w:t>
      </w:r>
      <w:proofErr w:type="spellEnd"/>
      <w:r>
        <w:t xml:space="preserve"> mit </w:t>
      </w:r>
      <w:proofErr w:type="spellStart"/>
      <w:r>
        <w:t>warheit</w:t>
      </w:r>
      <w:proofErr w:type="spellEnd"/>
      <w:r>
        <w:t xml:space="preserve"> widderfechten </w:t>
      </w:r>
      <w:proofErr w:type="spellStart"/>
      <w:r>
        <w:t>mogen</w:t>
      </w:r>
      <w:proofErr w:type="spellEnd"/>
      <w:r>
        <w:t xml:space="preserve">/ </w:t>
      </w:r>
      <w:proofErr w:type="spellStart"/>
      <w:r>
        <w:t>dan</w:t>
      </w:r>
      <w:proofErr w:type="spellEnd"/>
      <w:r>
        <w:t xml:space="preserve"> die ewig </w:t>
      </w:r>
      <w:proofErr w:type="spellStart"/>
      <w:r>
        <w:t>bleybende</w:t>
      </w:r>
      <w:proofErr w:type="spellEnd"/>
      <w:r>
        <w:t xml:space="preserve"> </w:t>
      </w:r>
      <w:proofErr w:type="spellStart"/>
      <w:r>
        <w:t>warheit</w:t>
      </w:r>
      <w:proofErr w:type="spellEnd"/>
      <w:r>
        <w:t xml:space="preserve"> das </w:t>
      </w:r>
      <w:proofErr w:type="spellStart"/>
      <w:r>
        <w:t>wort</w:t>
      </w:r>
      <w:proofErr w:type="spellEnd"/>
      <w:r>
        <w:t xml:space="preserve"> </w:t>
      </w:r>
      <w:proofErr w:type="spellStart"/>
      <w:r>
        <w:t>gottis</w:t>
      </w:r>
      <w:proofErr w:type="spellEnd"/>
      <w:r>
        <w:t xml:space="preserve">/ das ist/ </w:t>
      </w:r>
      <w:proofErr w:type="spellStart"/>
      <w:r>
        <w:t>got</w:t>
      </w:r>
      <w:proofErr w:type="spellEnd"/>
      <w:r>
        <w:t xml:space="preserve"> </w:t>
      </w:r>
      <w:proofErr w:type="spellStart"/>
      <w:r>
        <w:t>selbert</w:t>
      </w:r>
      <w:proofErr w:type="spellEnd"/>
      <w:r>
        <w:t xml:space="preserve"> </w:t>
      </w:r>
      <w:proofErr w:type="spellStart"/>
      <w:r>
        <w:t>vbertzeugt</w:t>
      </w:r>
      <w:proofErr w:type="spellEnd"/>
      <w:r>
        <w:t xml:space="preserve"> </w:t>
      </w:r>
      <w:proofErr w:type="spellStart"/>
      <w:r>
        <w:t>vns</w:t>
      </w:r>
      <w:proofErr w:type="spellEnd"/>
      <w:r>
        <w:t>.</w:t>
      </w:r>
    </w:p>
    <w:p w14:paraId="11454F8F" w14:textId="77777777" w:rsidR="00E26195" w:rsidRDefault="00E26195" w:rsidP="00E26195">
      <w:pPr>
        <w:pStyle w:val="StandardWeb"/>
      </w:pPr>
      <w:r>
        <w:t xml:space="preserve">Wir finden </w:t>
      </w:r>
      <w:proofErr w:type="spellStart"/>
      <w:r>
        <w:t>clerlich</w:t>
      </w:r>
      <w:proofErr w:type="spellEnd"/>
      <w:r>
        <w:t xml:space="preserve"> </w:t>
      </w:r>
      <w:proofErr w:type="spellStart"/>
      <w:r>
        <w:t>ym</w:t>
      </w:r>
      <w:proofErr w:type="spellEnd"/>
      <w:r>
        <w:t xml:space="preserve"> heiligen </w:t>
      </w:r>
      <w:proofErr w:type="spellStart"/>
      <w:r>
        <w:t>Euangelio</w:t>
      </w:r>
      <w:proofErr w:type="spellEnd"/>
      <w:r>
        <w:t xml:space="preserve">/ was die </w:t>
      </w:r>
      <w:proofErr w:type="spellStart"/>
      <w:r>
        <w:t>werck</w:t>
      </w:r>
      <w:proofErr w:type="spellEnd"/>
      <w:r>
        <w:t xml:space="preserve"> </w:t>
      </w:r>
      <w:proofErr w:type="spellStart"/>
      <w:r>
        <w:t>vnd</w:t>
      </w:r>
      <w:proofErr w:type="spellEnd"/>
      <w:r>
        <w:t xml:space="preserve"> gebot </w:t>
      </w:r>
      <w:proofErr w:type="spellStart"/>
      <w:r>
        <w:t>gottis</w:t>
      </w:r>
      <w:proofErr w:type="spellEnd"/>
      <w:r>
        <w:t xml:space="preserve"> </w:t>
      </w:r>
      <w:proofErr w:type="spellStart"/>
      <w:r>
        <w:t>seint</w:t>
      </w:r>
      <w:proofErr w:type="spellEnd"/>
      <w:r>
        <w:t xml:space="preserve">/ die </w:t>
      </w:r>
      <w:proofErr w:type="spellStart"/>
      <w:r>
        <w:t>vns</w:t>
      </w:r>
      <w:proofErr w:type="spellEnd"/>
      <w:r>
        <w:t xml:space="preserve"> Christus gebeut </w:t>
      </w:r>
      <w:proofErr w:type="spellStart"/>
      <w:r>
        <w:t>vnd</w:t>
      </w:r>
      <w:proofErr w:type="spellEnd"/>
      <w:r>
        <w:t xml:space="preserve"> verbeut/ </w:t>
      </w:r>
      <w:proofErr w:type="spellStart"/>
      <w:r>
        <w:t>vnd</w:t>
      </w:r>
      <w:proofErr w:type="spellEnd"/>
      <w:r>
        <w:t xml:space="preserve"> derhalben alle </w:t>
      </w:r>
      <w:proofErr w:type="spellStart"/>
      <w:r>
        <w:t>lere</w:t>
      </w:r>
      <w:proofErr w:type="spellEnd"/>
      <w:r>
        <w:t xml:space="preserve"> </w:t>
      </w:r>
      <w:proofErr w:type="spellStart"/>
      <w:r>
        <w:t>vnd</w:t>
      </w:r>
      <w:proofErr w:type="spellEnd"/>
      <w:r>
        <w:t xml:space="preserve"> </w:t>
      </w:r>
      <w:proofErr w:type="spellStart"/>
      <w:r>
        <w:t>gesetze</w:t>
      </w:r>
      <w:proofErr w:type="spellEnd"/>
      <w:r>
        <w:t xml:space="preserve"> von den </w:t>
      </w:r>
      <w:proofErr w:type="spellStart"/>
      <w:r>
        <w:t>menschen</w:t>
      </w:r>
      <w:proofErr w:type="spellEnd"/>
      <w:r>
        <w:t xml:space="preserve"> erdacht/ die sich nicht </w:t>
      </w:r>
      <w:proofErr w:type="spellStart"/>
      <w:r>
        <w:t>gantz</w:t>
      </w:r>
      <w:proofErr w:type="spellEnd"/>
      <w:r>
        <w:t xml:space="preserve"> </w:t>
      </w:r>
      <w:proofErr w:type="spellStart"/>
      <w:r>
        <w:t>vest</w:t>
      </w:r>
      <w:proofErr w:type="spellEnd"/>
      <w:r>
        <w:t xml:space="preserve"> </w:t>
      </w:r>
      <w:proofErr w:type="spellStart"/>
      <w:r>
        <w:t>auff</w:t>
      </w:r>
      <w:proofErr w:type="spellEnd"/>
      <w:r>
        <w:t xml:space="preserve"> Christus weg </w:t>
      </w:r>
      <w:proofErr w:type="spellStart"/>
      <w:r>
        <w:t>vnnd</w:t>
      </w:r>
      <w:proofErr w:type="spellEnd"/>
      <w:r>
        <w:t xml:space="preserve"> </w:t>
      </w:r>
      <w:proofErr w:type="spellStart"/>
      <w:r>
        <w:t>lere</w:t>
      </w:r>
      <w:proofErr w:type="spellEnd"/>
      <w:r>
        <w:t xml:space="preserve"> ziehen/ die </w:t>
      </w:r>
      <w:proofErr w:type="spellStart"/>
      <w:r>
        <w:t>seint</w:t>
      </w:r>
      <w:proofErr w:type="spellEnd"/>
      <w:r>
        <w:t xml:space="preserve"> </w:t>
      </w:r>
      <w:proofErr w:type="spellStart"/>
      <w:r>
        <w:t>gewiszlich</w:t>
      </w:r>
      <w:proofErr w:type="spellEnd"/>
      <w:r>
        <w:t xml:space="preserve"> </w:t>
      </w:r>
      <w:proofErr w:type="spellStart"/>
      <w:r>
        <w:t>widder</w:t>
      </w:r>
      <w:proofErr w:type="spellEnd"/>
      <w:r>
        <w:t xml:space="preserve"> Christum. </w:t>
      </w:r>
      <w:proofErr w:type="spellStart"/>
      <w:r>
        <w:t>Chrisitus</w:t>
      </w:r>
      <w:proofErr w:type="spellEnd"/>
      <w:r>
        <w:t xml:space="preserve"> der warnet </w:t>
      </w:r>
      <w:proofErr w:type="spellStart"/>
      <w:r>
        <w:t>vns</w:t>
      </w:r>
      <w:proofErr w:type="spellEnd"/>
      <w:r>
        <w:t xml:space="preserve"> </w:t>
      </w:r>
      <w:proofErr w:type="spellStart"/>
      <w:r>
        <w:t>vilfaltiglichen</w:t>
      </w:r>
      <w:proofErr w:type="spellEnd"/>
      <w:r>
        <w:t xml:space="preserve">/ vor </w:t>
      </w:r>
      <w:proofErr w:type="spellStart"/>
      <w:r>
        <w:t>vnsz</w:t>
      </w:r>
      <w:proofErr w:type="spellEnd"/>
      <w:r>
        <w:t xml:space="preserve"> selbst </w:t>
      </w:r>
      <w:proofErr w:type="spellStart"/>
      <w:r>
        <w:t>vnszer</w:t>
      </w:r>
      <w:proofErr w:type="spellEnd"/>
      <w:r>
        <w:t xml:space="preserve"> </w:t>
      </w:r>
      <w:proofErr w:type="spellStart"/>
      <w:r>
        <w:t>menschen</w:t>
      </w:r>
      <w:proofErr w:type="spellEnd"/>
      <w:r>
        <w:t xml:space="preserve"> wegen/ </w:t>
      </w:r>
      <w:proofErr w:type="spellStart"/>
      <w:r>
        <w:t>vnd</w:t>
      </w:r>
      <w:proofErr w:type="spellEnd"/>
      <w:r>
        <w:t xml:space="preserve"> </w:t>
      </w:r>
      <w:proofErr w:type="spellStart"/>
      <w:r>
        <w:t>meynungen</w:t>
      </w:r>
      <w:proofErr w:type="spellEnd"/>
      <w:r>
        <w:t xml:space="preserve"> er spricht </w:t>
      </w:r>
      <w:proofErr w:type="spellStart"/>
      <w:r>
        <w:t>clar</w:t>
      </w:r>
      <w:proofErr w:type="spellEnd"/>
      <w:r>
        <w:t xml:space="preserve">/ Ewer </w:t>
      </w:r>
      <w:proofErr w:type="spellStart"/>
      <w:r>
        <w:t>wege</w:t>
      </w:r>
      <w:proofErr w:type="spellEnd"/>
      <w:r>
        <w:t xml:space="preserve"> sein </w:t>
      </w:r>
      <w:proofErr w:type="spellStart"/>
      <w:r>
        <w:t>nit</w:t>
      </w:r>
      <w:proofErr w:type="spellEnd"/>
      <w:r>
        <w:t xml:space="preserve"> mein weg.</w:t>
      </w:r>
    </w:p>
    <w:p w14:paraId="2B09D33A" w14:textId="77777777" w:rsidR="00E26195" w:rsidRDefault="00E26195" w:rsidP="00E26195">
      <w:pPr>
        <w:pStyle w:val="StandardWeb"/>
      </w:pPr>
      <w:r>
        <w:t xml:space="preserve">Er </w:t>
      </w:r>
      <w:proofErr w:type="spellStart"/>
      <w:r>
        <w:t>beweyset</w:t>
      </w:r>
      <w:proofErr w:type="spellEnd"/>
      <w:r>
        <w:t xml:space="preserve"> </w:t>
      </w:r>
      <w:proofErr w:type="spellStart"/>
      <w:r>
        <w:t>clarlich</w:t>
      </w:r>
      <w:proofErr w:type="spellEnd"/>
      <w:r>
        <w:t xml:space="preserve"> das die </w:t>
      </w:r>
      <w:proofErr w:type="spellStart"/>
      <w:r>
        <w:t>ware</w:t>
      </w:r>
      <w:proofErr w:type="spellEnd"/>
      <w:r>
        <w:t xml:space="preserve"> </w:t>
      </w:r>
      <w:proofErr w:type="spellStart"/>
      <w:r>
        <w:t>geistlickeit</w:t>
      </w:r>
      <w:proofErr w:type="spellEnd"/>
      <w:r>
        <w:t xml:space="preserve"> in </w:t>
      </w:r>
      <w:proofErr w:type="spellStart"/>
      <w:r>
        <w:t>keynen</w:t>
      </w:r>
      <w:proofErr w:type="spellEnd"/>
      <w:r>
        <w:t xml:space="preserve"> </w:t>
      </w:r>
      <w:proofErr w:type="spellStart"/>
      <w:r>
        <w:t>euszerlichen</w:t>
      </w:r>
      <w:proofErr w:type="spellEnd"/>
      <w:r>
        <w:t xml:space="preserve"> dingen oder schein steht/ wie auch Christus der </w:t>
      </w:r>
      <w:proofErr w:type="spellStart"/>
      <w:r>
        <w:t>hochhst</w:t>
      </w:r>
      <w:proofErr w:type="spellEnd"/>
      <w:r>
        <w:t xml:space="preserve"> her </w:t>
      </w:r>
      <w:proofErr w:type="spellStart"/>
      <w:r>
        <w:t>ym</w:t>
      </w:r>
      <w:proofErr w:type="spellEnd"/>
      <w:r>
        <w:t xml:space="preserve"> </w:t>
      </w:r>
      <w:proofErr w:type="spellStart"/>
      <w:r>
        <w:t>hymel</w:t>
      </w:r>
      <w:proofErr w:type="spellEnd"/>
      <w:r>
        <w:t xml:space="preserve"> </w:t>
      </w:r>
      <w:proofErr w:type="spellStart"/>
      <w:r>
        <w:t>vnd</w:t>
      </w:r>
      <w:proofErr w:type="spellEnd"/>
      <w:r>
        <w:t xml:space="preserve"> </w:t>
      </w:r>
      <w:proofErr w:type="spellStart"/>
      <w:r>
        <w:t>auff</w:t>
      </w:r>
      <w:proofErr w:type="spellEnd"/>
      <w:r>
        <w:t xml:space="preserve"> erden mit seinen </w:t>
      </w:r>
      <w:proofErr w:type="spellStart"/>
      <w:r>
        <w:t>vnd</w:t>
      </w:r>
      <w:proofErr w:type="spellEnd"/>
      <w:r>
        <w:t xml:space="preserve"> seiner Aposteln selbst leben </w:t>
      </w:r>
      <w:proofErr w:type="spellStart"/>
      <w:r>
        <w:t>vnd</w:t>
      </w:r>
      <w:proofErr w:type="spellEnd"/>
      <w:r>
        <w:t xml:space="preserve"> </w:t>
      </w:r>
      <w:proofErr w:type="spellStart"/>
      <w:r>
        <w:t>exempeln</w:t>
      </w:r>
      <w:proofErr w:type="spellEnd"/>
      <w:r>
        <w:t xml:space="preserve"> </w:t>
      </w:r>
      <w:proofErr w:type="spellStart"/>
      <w:r>
        <w:t>vnsz</w:t>
      </w:r>
      <w:proofErr w:type="spellEnd"/>
      <w:r>
        <w:t xml:space="preserve"> genugsam </w:t>
      </w:r>
      <w:proofErr w:type="spellStart"/>
      <w:r>
        <w:t>verstendiget</w:t>
      </w:r>
      <w:proofErr w:type="spellEnd"/>
      <w:r>
        <w:t xml:space="preserve"> </w:t>
      </w:r>
      <w:proofErr w:type="spellStart"/>
      <w:r>
        <w:t>vnd</w:t>
      </w:r>
      <w:proofErr w:type="spellEnd"/>
      <w:r>
        <w:t xml:space="preserve"> </w:t>
      </w:r>
      <w:proofErr w:type="spellStart"/>
      <w:r>
        <w:t>gelert</w:t>
      </w:r>
      <w:proofErr w:type="spellEnd"/>
      <w:r>
        <w:t xml:space="preserve">/ </w:t>
      </w:r>
      <w:proofErr w:type="spellStart"/>
      <w:r>
        <w:t>darmit</w:t>
      </w:r>
      <w:proofErr w:type="spellEnd"/>
      <w:r>
        <w:t xml:space="preserve"> </w:t>
      </w:r>
      <w:proofErr w:type="spellStart"/>
      <w:r>
        <w:t>eygentlich</w:t>
      </w:r>
      <w:proofErr w:type="spellEnd"/>
      <w:r>
        <w:t xml:space="preserve"> gesagt/ wie er in </w:t>
      </w:r>
      <w:proofErr w:type="spellStart"/>
      <w:r>
        <w:t>vil</w:t>
      </w:r>
      <w:proofErr w:type="spellEnd"/>
      <w:r>
        <w:t xml:space="preserve"> </w:t>
      </w:r>
      <w:proofErr w:type="spellStart"/>
      <w:r>
        <w:t>nachervolget</w:t>
      </w:r>
      <w:proofErr w:type="spellEnd"/>
      <w:r>
        <w:t xml:space="preserve"> haben/ </w:t>
      </w:r>
      <w:proofErr w:type="spellStart"/>
      <w:r>
        <w:t>vnd</w:t>
      </w:r>
      <w:proofErr w:type="spellEnd"/>
      <w:r>
        <w:t xml:space="preserve"> das der </w:t>
      </w:r>
      <w:proofErr w:type="spellStart"/>
      <w:r>
        <w:t>knecht</w:t>
      </w:r>
      <w:proofErr w:type="spellEnd"/>
      <w:r>
        <w:t xml:space="preserve"> </w:t>
      </w:r>
      <w:proofErr w:type="spellStart"/>
      <w:r>
        <w:t>nit</w:t>
      </w:r>
      <w:proofErr w:type="spellEnd"/>
      <w:r>
        <w:t xml:space="preserve"> sein </w:t>
      </w:r>
      <w:proofErr w:type="spellStart"/>
      <w:r>
        <w:t>sol</w:t>
      </w:r>
      <w:proofErr w:type="spellEnd"/>
      <w:r>
        <w:t xml:space="preserve"> </w:t>
      </w:r>
      <w:proofErr w:type="spellStart"/>
      <w:r>
        <w:t>vber</w:t>
      </w:r>
      <w:proofErr w:type="spellEnd"/>
      <w:r>
        <w:t xml:space="preserve"> den meister rc. Er sagt/ ich bin der weg die </w:t>
      </w:r>
      <w:proofErr w:type="spellStart"/>
      <w:r>
        <w:t>warheit</w:t>
      </w:r>
      <w:proofErr w:type="spellEnd"/>
      <w:r>
        <w:t xml:space="preserve">/ </w:t>
      </w:r>
      <w:proofErr w:type="spellStart"/>
      <w:r>
        <w:t>vnd</w:t>
      </w:r>
      <w:proofErr w:type="spellEnd"/>
      <w:r>
        <w:t xml:space="preserve"> das leben/ wer do </w:t>
      </w:r>
      <w:proofErr w:type="spellStart"/>
      <w:r>
        <w:t>gleubet</w:t>
      </w:r>
      <w:proofErr w:type="spellEnd"/>
      <w:r>
        <w:t xml:space="preserve"> in mich der wurde selig/ vnnd welcher einen andern weg geht </w:t>
      </w:r>
      <w:proofErr w:type="spellStart"/>
      <w:r>
        <w:t>dan</w:t>
      </w:r>
      <w:proofErr w:type="spellEnd"/>
      <w:r>
        <w:t xml:space="preserve"> durch Christum/ den vergleicht er einem </w:t>
      </w:r>
      <w:proofErr w:type="spellStart"/>
      <w:r>
        <w:t>dieb</w:t>
      </w:r>
      <w:proofErr w:type="spellEnd"/>
      <w:r>
        <w:t xml:space="preserve"> </w:t>
      </w:r>
      <w:proofErr w:type="spellStart"/>
      <w:r>
        <w:t>vnd</w:t>
      </w:r>
      <w:proofErr w:type="spellEnd"/>
      <w:r>
        <w:t xml:space="preserve"> </w:t>
      </w:r>
      <w:proofErr w:type="spellStart"/>
      <w:r>
        <w:t>morder</w:t>
      </w:r>
      <w:proofErr w:type="spellEnd"/>
      <w:r>
        <w:t xml:space="preserve">/ Dergleichen </w:t>
      </w:r>
      <w:proofErr w:type="spellStart"/>
      <w:r>
        <w:t>vil</w:t>
      </w:r>
      <w:proofErr w:type="spellEnd"/>
      <w:r>
        <w:t xml:space="preserve"> </w:t>
      </w:r>
      <w:proofErr w:type="spellStart"/>
      <w:r>
        <w:t>clarer</w:t>
      </w:r>
      <w:proofErr w:type="spellEnd"/>
      <w:r>
        <w:t xml:space="preserve"> </w:t>
      </w:r>
      <w:proofErr w:type="spellStart"/>
      <w:r>
        <w:t>lere</w:t>
      </w:r>
      <w:proofErr w:type="spellEnd"/>
      <w:r>
        <w:t xml:space="preserve"> </w:t>
      </w:r>
      <w:proofErr w:type="spellStart"/>
      <w:r>
        <w:t>ym</w:t>
      </w:r>
      <w:proofErr w:type="spellEnd"/>
      <w:r>
        <w:t xml:space="preserve"> </w:t>
      </w:r>
      <w:proofErr w:type="spellStart"/>
      <w:r>
        <w:t>Euangelio</w:t>
      </w:r>
      <w:proofErr w:type="spellEnd"/>
      <w:r>
        <w:t xml:space="preserve">/ </w:t>
      </w:r>
      <w:proofErr w:type="spellStart"/>
      <w:r>
        <w:t>dardurch</w:t>
      </w:r>
      <w:proofErr w:type="spellEnd"/>
      <w:r>
        <w:t xml:space="preserve"> wir </w:t>
      </w:r>
      <w:proofErr w:type="spellStart"/>
      <w:r>
        <w:t>vnszer</w:t>
      </w:r>
      <w:proofErr w:type="spellEnd"/>
      <w:r>
        <w:t xml:space="preserve"> Antichristischen </w:t>
      </w:r>
      <w:proofErr w:type="spellStart"/>
      <w:r>
        <w:t>vorfurung</w:t>
      </w:r>
      <w:proofErr w:type="spellEnd"/>
      <w:r>
        <w:t xml:space="preserve"> darin wir </w:t>
      </w:r>
      <w:proofErr w:type="spellStart"/>
      <w:r>
        <w:t>vns</w:t>
      </w:r>
      <w:proofErr w:type="spellEnd"/>
      <w:r>
        <w:t xml:space="preserve"> selbst durch </w:t>
      </w:r>
      <w:proofErr w:type="spellStart"/>
      <w:r>
        <w:t>eygene</w:t>
      </w:r>
      <w:proofErr w:type="spellEnd"/>
      <w:r>
        <w:t xml:space="preserve"> erdachte </w:t>
      </w:r>
      <w:proofErr w:type="spellStart"/>
      <w:r>
        <w:t>menschen</w:t>
      </w:r>
      <w:proofErr w:type="spellEnd"/>
      <w:r>
        <w:t xml:space="preserve"> weg </w:t>
      </w:r>
      <w:proofErr w:type="spellStart"/>
      <w:r>
        <w:t>gefurt</w:t>
      </w:r>
      <w:proofErr w:type="spellEnd"/>
      <w:r>
        <w:t xml:space="preserve"> haben </w:t>
      </w:r>
      <w:proofErr w:type="spellStart"/>
      <w:r>
        <w:t>nit</w:t>
      </w:r>
      <w:proofErr w:type="spellEnd"/>
      <w:r>
        <w:t xml:space="preserve"> </w:t>
      </w:r>
      <w:proofErr w:type="spellStart"/>
      <w:r>
        <w:t>laugknen</w:t>
      </w:r>
      <w:proofErr w:type="spellEnd"/>
      <w:r>
        <w:t xml:space="preserve"> </w:t>
      </w:r>
      <w:proofErr w:type="spellStart"/>
      <w:r>
        <w:t>mogen</w:t>
      </w:r>
      <w:proofErr w:type="spellEnd"/>
      <w:r>
        <w:t xml:space="preserve">. Aber wie </w:t>
      </w:r>
      <w:proofErr w:type="spellStart"/>
      <w:r>
        <w:t>thoren</w:t>
      </w:r>
      <w:proofErr w:type="spellEnd"/>
      <w:r>
        <w:t xml:space="preserve"> </w:t>
      </w:r>
      <w:proofErr w:type="spellStart"/>
      <w:r>
        <w:t>vber</w:t>
      </w:r>
      <w:proofErr w:type="spellEnd"/>
      <w:r>
        <w:t xml:space="preserve"> die </w:t>
      </w:r>
      <w:proofErr w:type="spellStart"/>
      <w:r>
        <w:t>vilfaltig</w:t>
      </w:r>
      <w:proofErr w:type="spellEnd"/>
      <w:r>
        <w:t xml:space="preserve"> geschehen </w:t>
      </w:r>
      <w:proofErr w:type="spellStart"/>
      <w:r>
        <w:t>warnung</w:t>
      </w:r>
      <w:proofErr w:type="spellEnd"/>
      <w:r>
        <w:t xml:space="preserve"> von Christo selbst. Auch den </w:t>
      </w:r>
      <w:proofErr w:type="spellStart"/>
      <w:r>
        <w:t>propheten</w:t>
      </w:r>
      <w:proofErr w:type="spellEnd"/>
      <w:r>
        <w:t xml:space="preserve"> </w:t>
      </w:r>
      <w:proofErr w:type="spellStart"/>
      <w:r>
        <w:t>vnd</w:t>
      </w:r>
      <w:proofErr w:type="spellEnd"/>
      <w:r>
        <w:t xml:space="preserve"> Aposteln haben wir in die </w:t>
      </w:r>
      <w:proofErr w:type="spellStart"/>
      <w:r>
        <w:t>menschen</w:t>
      </w:r>
      <w:proofErr w:type="spellEnd"/>
      <w:r>
        <w:t xml:space="preserve"> </w:t>
      </w:r>
      <w:proofErr w:type="spellStart"/>
      <w:r>
        <w:t>vertrawet</w:t>
      </w:r>
      <w:proofErr w:type="spellEnd"/>
      <w:r>
        <w:t xml:space="preserve">/ der </w:t>
      </w:r>
      <w:proofErr w:type="spellStart"/>
      <w:r>
        <w:t>weysz</w:t>
      </w:r>
      <w:proofErr w:type="spellEnd"/>
      <w:r>
        <w:t xml:space="preserve"> man spricht/ der ist ein narr der in sich selbst </w:t>
      </w:r>
      <w:proofErr w:type="spellStart"/>
      <w:r>
        <w:t>vertrawet</w:t>
      </w:r>
      <w:proofErr w:type="spellEnd"/>
      <w:r>
        <w:t>.</w:t>
      </w:r>
    </w:p>
    <w:p w14:paraId="32F92D57" w14:textId="77777777" w:rsidR="00E26195" w:rsidRDefault="00E26195" w:rsidP="00E26195">
      <w:pPr>
        <w:pStyle w:val="StandardWeb"/>
      </w:pPr>
      <w:r>
        <w:t xml:space="preserve">Der Antichristus ist </w:t>
      </w:r>
      <w:proofErr w:type="spellStart"/>
      <w:r>
        <w:t>warlich</w:t>
      </w:r>
      <w:proofErr w:type="spellEnd"/>
      <w:r>
        <w:t xml:space="preserve"> in </w:t>
      </w:r>
      <w:proofErr w:type="spellStart"/>
      <w:r>
        <w:t>vns</w:t>
      </w:r>
      <w:proofErr w:type="spellEnd"/>
      <w:r>
        <w:t xml:space="preserve"> geboren durch den </w:t>
      </w:r>
      <w:proofErr w:type="spellStart"/>
      <w:r>
        <w:t>teuffel</w:t>
      </w:r>
      <w:proofErr w:type="spellEnd"/>
      <w:r>
        <w:t xml:space="preserve">/ der </w:t>
      </w:r>
      <w:proofErr w:type="spellStart"/>
      <w:r>
        <w:t>vns</w:t>
      </w:r>
      <w:proofErr w:type="spellEnd"/>
      <w:r>
        <w:t xml:space="preserve"> durch die </w:t>
      </w:r>
      <w:proofErr w:type="spellStart"/>
      <w:r>
        <w:t>verhengnusz</w:t>
      </w:r>
      <w:proofErr w:type="spellEnd"/>
      <w:r>
        <w:t xml:space="preserve"> </w:t>
      </w:r>
      <w:proofErr w:type="spellStart"/>
      <w:r>
        <w:t>gottis</w:t>
      </w:r>
      <w:proofErr w:type="spellEnd"/>
      <w:r>
        <w:t xml:space="preserve"> </w:t>
      </w:r>
      <w:proofErr w:type="spellStart"/>
      <w:r>
        <w:t>vmb</w:t>
      </w:r>
      <w:proofErr w:type="spellEnd"/>
      <w:r>
        <w:t xml:space="preserve"> </w:t>
      </w:r>
      <w:proofErr w:type="spellStart"/>
      <w:r>
        <w:t>vnser</w:t>
      </w:r>
      <w:proofErr w:type="spellEnd"/>
      <w:r>
        <w:t xml:space="preserve"> aller </w:t>
      </w:r>
      <w:proofErr w:type="spellStart"/>
      <w:r>
        <w:t>sunde</w:t>
      </w:r>
      <w:proofErr w:type="spellEnd"/>
      <w:r>
        <w:t xml:space="preserve"> willen des aller </w:t>
      </w:r>
      <w:proofErr w:type="spellStart"/>
      <w:r>
        <w:t>hochstenn</w:t>
      </w:r>
      <w:proofErr w:type="spellEnd"/>
      <w:r>
        <w:t xml:space="preserve"> </w:t>
      </w:r>
      <w:proofErr w:type="spellStart"/>
      <w:r>
        <w:t>lasters</w:t>
      </w:r>
      <w:proofErr w:type="spellEnd"/>
      <w:r>
        <w:t xml:space="preserve"> der </w:t>
      </w:r>
      <w:proofErr w:type="spellStart"/>
      <w:r>
        <w:t>vndanckbarkeit</w:t>
      </w:r>
      <w:proofErr w:type="spellEnd"/>
      <w:r>
        <w:t xml:space="preserve"> halben besessen hat/ </w:t>
      </w:r>
      <w:proofErr w:type="spellStart"/>
      <w:r>
        <w:t>vmb</w:t>
      </w:r>
      <w:proofErr w:type="spellEnd"/>
      <w:r>
        <w:t xml:space="preserve"> das wir dem </w:t>
      </w:r>
      <w:proofErr w:type="spellStart"/>
      <w:r>
        <w:t>vnaussprechlichen</w:t>
      </w:r>
      <w:proofErr w:type="spellEnd"/>
      <w:r>
        <w:t xml:space="preserve"> </w:t>
      </w:r>
      <w:proofErr w:type="spellStart"/>
      <w:r>
        <w:t>gnaden</w:t>
      </w:r>
      <w:proofErr w:type="spellEnd"/>
      <w:r>
        <w:t xml:space="preserve"> </w:t>
      </w:r>
      <w:proofErr w:type="spellStart"/>
      <w:r>
        <w:t>gottis</w:t>
      </w:r>
      <w:proofErr w:type="spellEnd"/>
      <w:r>
        <w:t xml:space="preserve">/ seiner </w:t>
      </w:r>
      <w:proofErr w:type="spellStart"/>
      <w:r>
        <w:t>menschwerdung</w:t>
      </w:r>
      <w:proofErr w:type="spellEnd"/>
      <w:r>
        <w:t xml:space="preserve"> </w:t>
      </w:r>
      <w:proofErr w:type="spellStart"/>
      <w:r>
        <w:t>leydens</w:t>
      </w:r>
      <w:proofErr w:type="spellEnd"/>
      <w:r>
        <w:t xml:space="preserve"> </w:t>
      </w:r>
      <w:proofErr w:type="spellStart"/>
      <w:r>
        <w:t>vnd</w:t>
      </w:r>
      <w:proofErr w:type="spellEnd"/>
      <w:r>
        <w:t xml:space="preserve"> </w:t>
      </w:r>
      <w:proofErr w:type="spellStart"/>
      <w:r>
        <w:t>sterbens</w:t>
      </w:r>
      <w:proofErr w:type="spellEnd"/>
      <w:r>
        <w:t xml:space="preserve">/ so gar </w:t>
      </w:r>
      <w:proofErr w:type="spellStart"/>
      <w:r>
        <w:t>vndanckbar</w:t>
      </w:r>
      <w:proofErr w:type="spellEnd"/>
      <w:r>
        <w:t xml:space="preserve"> gewest </w:t>
      </w:r>
      <w:proofErr w:type="spellStart"/>
      <w:r>
        <w:t>vnd</w:t>
      </w:r>
      <w:proofErr w:type="spellEnd"/>
      <w:r>
        <w:t xml:space="preserve"> die </w:t>
      </w:r>
      <w:proofErr w:type="spellStart"/>
      <w:r>
        <w:t>gnade</w:t>
      </w:r>
      <w:proofErr w:type="spellEnd"/>
      <w:r>
        <w:t xml:space="preserve"> des </w:t>
      </w:r>
      <w:proofErr w:type="spellStart"/>
      <w:r>
        <w:t>heyligen</w:t>
      </w:r>
      <w:proofErr w:type="spellEnd"/>
      <w:r>
        <w:t xml:space="preserve"> </w:t>
      </w:r>
      <w:proofErr w:type="spellStart"/>
      <w:r>
        <w:t>Euangelii</w:t>
      </w:r>
      <w:proofErr w:type="spellEnd"/>
      <w:r>
        <w:t xml:space="preserve">/ das lebendig </w:t>
      </w:r>
      <w:proofErr w:type="spellStart"/>
      <w:r>
        <w:t>wort</w:t>
      </w:r>
      <w:proofErr w:type="spellEnd"/>
      <w:r>
        <w:t xml:space="preserve"> </w:t>
      </w:r>
      <w:proofErr w:type="spellStart"/>
      <w:r>
        <w:t>gottis</w:t>
      </w:r>
      <w:proofErr w:type="spellEnd"/>
      <w:r>
        <w:t xml:space="preserve"> </w:t>
      </w:r>
      <w:proofErr w:type="spellStart"/>
      <w:r>
        <w:t>vnser</w:t>
      </w:r>
      <w:proofErr w:type="spellEnd"/>
      <w:r>
        <w:t xml:space="preserve"> </w:t>
      </w:r>
      <w:proofErr w:type="spellStart"/>
      <w:r>
        <w:t>selickeit</w:t>
      </w:r>
      <w:proofErr w:type="spellEnd"/>
      <w:r>
        <w:t xml:space="preserve">/ so geringe </w:t>
      </w:r>
      <w:proofErr w:type="spellStart"/>
      <w:r>
        <w:t>geacht</w:t>
      </w:r>
      <w:proofErr w:type="spellEnd"/>
      <w:r>
        <w:t xml:space="preserve">/ </w:t>
      </w:r>
      <w:proofErr w:type="spellStart"/>
      <w:r>
        <w:t>dardurch</w:t>
      </w:r>
      <w:proofErr w:type="spellEnd"/>
      <w:r>
        <w:t xml:space="preserve"> die leicht </w:t>
      </w:r>
      <w:proofErr w:type="spellStart"/>
      <w:r>
        <w:t>burde</w:t>
      </w:r>
      <w:proofErr w:type="spellEnd"/>
      <w:r>
        <w:t xml:space="preserve"> Christi </w:t>
      </w:r>
      <w:proofErr w:type="spellStart"/>
      <w:r>
        <w:t>vnsers</w:t>
      </w:r>
      <w:proofErr w:type="spellEnd"/>
      <w:r>
        <w:t xml:space="preserve"> </w:t>
      </w:r>
      <w:proofErr w:type="spellStart"/>
      <w:r>
        <w:t>hern</w:t>
      </w:r>
      <w:proofErr w:type="spellEnd"/>
      <w:r>
        <w:t xml:space="preserve"> </w:t>
      </w:r>
      <w:proofErr w:type="spellStart"/>
      <w:r>
        <w:t>veracht</w:t>
      </w:r>
      <w:proofErr w:type="spellEnd"/>
      <w:r>
        <w:t xml:space="preserve">/ </w:t>
      </w:r>
      <w:proofErr w:type="spellStart"/>
      <w:r>
        <w:t>vnd</w:t>
      </w:r>
      <w:proofErr w:type="spellEnd"/>
      <w:r>
        <w:t xml:space="preserve"> an der selbigen </w:t>
      </w:r>
      <w:proofErr w:type="spellStart"/>
      <w:r>
        <w:t>stadt</w:t>
      </w:r>
      <w:proofErr w:type="spellEnd"/>
      <w:r>
        <w:t xml:space="preserve"> </w:t>
      </w:r>
      <w:proofErr w:type="spellStart"/>
      <w:r>
        <w:t>vns</w:t>
      </w:r>
      <w:proofErr w:type="spellEnd"/>
      <w:r>
        <w:t xml:space="preserve"> so schwere </w:t>
      </w:r>
      <w:proofErr w:type="spellStart"/>
      <w:r>
        <w:t>menschen</w:t>
      </w:r>
      <w:proofErr w:type="spellEnd"/>
      <w:r>
        <w:t xml:space="preserve"> erdachte </w:t>
      </w:r>
      <w:proofErr w:type="spellStart"/>
      <w:r>
        <w:t>burden</w:t>
      </w:r>
      <w:proofErr w:type="spellEnd"/>
      <w:r>
        <w:t xml:space="preserve"> durch den </w:t>
      </w:r>
      <w:proofErr w:type="spellStart"/>
      <w:r>
        <w:t>teuffel</w:t>
      </w:r>
      <w:proofErr w:type="spellEnd"/>
      <w:r>
        <w:t xml:space="preserve"> der auch ein </w:t>
      </w:r>
      <w:proofErr w:type="spellStart"/>
      <w:r>
        <w:t>warhafftig</w:t>
      </w:r>
      <w:proofErr w:type="spellEnd"/>
      <w:r>
        <w:t xml:space="preserve"> Antichristus ist/ selbst </w:t>
      </w:r>
      <w:proofErr w:type="spellStart"/>
      <w:r>
        <w:t>auffgelegt</w:t>
      </w:r>
      <w:proofErr w:type="spellEnd"/>
      <w:r>
        <w:t xml:space="preserve"> haben/ damit seine Antichristischen </w:t>
      </w:r>
      <w:proofErr w:type="spellStart"/>
      <w:r>
        <w:t>iungern</w:t>
      </w:r>
      <w:proofErr w:type="spellEnd"/>
      <w:r>
        <w:t xml:space="preserve"> worden </w:t>
      </w:r>
      <w:proofErr w:type="spellStart"/>
      <w:r>
        <w:t>seint</w:t>
      </w:r>
      <w:proofErr w:type="spellEnd"/>
      <w:r>
        <w:t>.</w:t>
      </w:r>
    </w:p>
    <w:p w14:paraId="1C4D3135" w14:textId="77777777" w:rsidR="00E26195" w:rsidRDefault="00E26195" w:rsidP="00E26195">
      <w:pPr>
        <w:pStyle w:val="StandardWeb"/>
      </w:pPr>
      <w:r>
        <w:t xml:space="preserve">Wie </w:t>
      </w:r>
      <w:proofErr w:type="spellStart"/>
      <w:r>
        <w:t>wol</w:t>
      </w:r>
      <w:proofErr w:type="spellEnd"/>
      <w:r>
        <w:t xml:space="preserve"> der Bapst als das </w:t>
      </w:r>
      <w:proofErr w:type="spellStart"/>
      <w:r>
        <w:t>oberst</w:t>
      </w:r>
      <w:proofErr w:type="spellEnd"/>
      <w:r>
        <w:t xml:space="preserve"> Antichristus </w:t>
      </w:r>
      <w:proofErr w:type="spellStart"/>
      <w:r>
        <w:t>heubt</w:t>
      </w:r>
      <w:proofErr w:type="spellEnd"/>
      <w:r>
        <w:t xml:space="preserve"> mit seinen Bischoffen/ </w:t>
      </w:r>
      <w:proofErr w:type="spellStart"/>
      <w:r>
        <w:t>pfaffen</w:t>
      </w:r>
      <w:proofErr w:type="spellEnd"/>
      <w:r>
        <w:t xml:space="preserve"> </w:t>
      </w:r>
      <w:proofErr w:type="spellStart"/>
      <w:r>
        <w:t>vnd</w:t>
      </w:r>
      <w:proofErr w:type="spellEnd"/>
      <w:r>
        <w:t xml:space="preserve"> </w:t>
      </w:r>
      <w:proofErr w:type="spellStart"/>
      <w:r>
        <w:t>munchen</w:t>
      </w:r>
      <w:proofErr w:type="spellEnd"/>
      <w:r>
        <w:t xml:space="preserve"> </w:t>
      </w:r>
      <w:proofErr w:type="spellStart"/>
      <w:r>
        <w:t>herin</w:t>
      </w:r>
      <w:proofErr w:type="spellEnd"/>
      <w:r>
        <w:t xml:space="preserve"> vor nemlich Antichristus </w:t>
      </w:r>
      <w:proofErr w:type="spellStart"/>
      <w:r>
        <w:t>vnd</w:t>
      </w:r>
      <w:proofErr w:type="spellEnd"/>
      <w:r>
        <w:t xml:space="preserve"> seine </w:t>
      </w:r>
      <w:proofErr w:type="spellStart"/>
      <w:r>
        <w:t>iungern</w:t>
      </w:r>
      <w:proofErr w:type="spellEnd"/>
      <w:r>
        <w:t xml:space="preserve"> </w:t>
      </w:r>
      <w:proofErr w:type="spellStart"/>
      <w:r>
        <w:t>seint</w:t>
      </w:r>
      <w:proofErr w:type="spellEnd"/>
      <w:r>
        <w:t xml:space="preserve"> so </w:t>
      </w:r>
      <w:proofErr w:type="spellStart"/>
      <w:r>
        <w:t>mugen</w:t>
      </w:r>
      <w:proofErr w:type="spellEnd"/>
      <w:r>
        <w:t xml:space="preserve"> wir andern </w:t>
      </w:r>
      <w:proofErr w:type="spellStart"/>
      <w:r>
        <w:t>vns</w:t>
      </w:r>
      <w:proofErr w:type="spellEnd"/>
      <w:r>
        <w:t xml:space="preserve"> doch auch </w:t>
      </w:r>
      <w:proofErr w:type="spellStart"/>
      <w:r>
        <w:t>nit</w:t>
      </w:r>
      <w:proofErr w:type="spellEnd"/>
      <w:r>
        <w:t xml:space="preserve"> </w:t>
      </w:r>
      <w:proofErr w:type="spellStart"/>
      <w:r>
        <w:t>dauon</w:t>
      </w:r>
      <w:proofErr w:type="spellEnd"/>
      <w:r>
        <w:t xml:space="preserve"> </w:t>
      </w:r>
      <w:proofErr w:type="spellStart"/>
      <w:r>
        <w:t>entschuldigenn</w:t>
      </w:r>
      <w:proofErr w:type="spellEnd"/>
      <w:r>
        <w:t xml:space="preserve">/ </w:t>
      </w:r>
      <w:proofErr w:type="spellStart"/>
      <w:r>
        <w:t>dan</w:t>
      </w:r>
      <w:proofErr w:type="spellEnd"/>
      <w:r>
        <w:t xml:space="preserve"> wir haben alle schult an dem rechten Antichristischen </w:t>
      </w:r>
      <w:proofErr w:type="spellStart"/>
      <w:r>
        <w:t>vrsprung</w:t>
      </w:r>
      <w:proofErr w:type="spellEnd"/>
      <w:r>
        <w:t xml:space="preserve">/ das </w:t>
      </w:r>
      <w:proofErr w:type="spellStart"/>
      <w:r>
        <w:t>seint</w:t>
      </w:r>
      <w:proofErr w:type="spellEnd"/>
      <w:r>
        <w:t xml:space="preserve"> </w:t>
      </w:r>
      <w:proofErr w:type="spellStart"/>
      <w:r>
        <w:t>vnsere</w:t>
      </w:r>
      <w:proofErr w:type="spellEnd"/>
      <w:r>
        <w:t xml:space="preserve"> </w:t>
      </w:r>
      <w:proofErr w:type="spellStart"/>
      <w:r>
        <w:t>eygne</w:t>
      </w:r>
      <w:proofErr w:type="spellEnd"/>
      <w:r>
        <w:t xml:space="preserve"> erdachte </w:t>
      </w:r>
      <w:proofErr w:type="spellStart"/>
      <w:r>
        <w:t>werck</w:t>
      </w:r>
      <w:proofErr w:type="spellEnd"/>
      <w:r>
        <w:t xml:space="preserve"> wider </w:t>
      </w:r>
      <w:proofErr w:type="spellStart"/>
      <w:r>
        <w:t>gottig</w:t>
      </w:r>
      <w:proofErr w:type="spellEnd"/>
      <w:r>
        <w:t xml:space="preserve"> gebot.</w:t>
      </w:r>
    </w:p>
    <w:p w14:paraId="5865867C" w14:textId="77777777" w:rsidR="00E26195" w:rsidRDefault="00E26195" w:rsidP="00E26195">
      <w:pPr>
        <w:pStyle w:val="StandardWeb"/>
      </w:pPr>
      <w:r>
        <w:t xml:space="preserve">Nemlich die grosse </w:t>
      </w:r>
      <w:proofErr w:type="spellStart"/>
      <w:r>
        <w:t>menige</w:t>
      </w:r>
      <w:proofErr w:type="spellEnd"/>
      <w:r>
        <w:t xml:space="preserve"> der </w:t>
      </w:r>
      <w:proofErr w:type="spellStart"/>
      <w:r>
        <w:t>stifftung</w:t>
      </w:r>
      <w:proofErr w:type="spellEnd"/>
      <w:r>
        <w:t xml:space="preserve"> der </w:t>
      </w:r>
      <w:proofErr w:type="spellStart"/>
      <w:r>
        <w:t>kirchen</w:t>
      </w:r>
      <w:proofErr w:type="spellEnd"/>
      <w:r>
        <w:t xml:space="preserve">/ </w:t>
      </w:r>
      <w:proofErr w:type="spellStart"/>
      <w:r>
        <w:t>closter</w:t>
      </w:r>
      <w:proofErr w:type="spellEnd"/>
      <w:r>
        <w:t xml:space="preserve">/ </w:t>
      </w:r>
      <w:proofErr w:type="spellStart"/>
      <w:r>
        <w:t>secten</w:t>
      </w:r>
      <w:proofErr w:type="spellEnd"/>
      <w:r>
        <w:t xml:space="preserve">/ </w:t>
      </w:r>
      <w:proofErr w:type="spellStart"/>
      <w:r>
        <w:t>walfarten</w:t>
      </w:r>
      <w:proofErr w:type="spellEnd"/>
      <w:r>
        <w:t xml:space="preserve">/ </w:t>
      </w:r>
      <w:proofErr w:type="spellStart"/>
      <w:r>
        <w:t>vnd</w:t>
      </w:r>
      <w:proofErr w:type="spellEnd"/>
      <w:r>
        <w:t xml:space="preserve"> der gleichen </w:t>
      </w:r>
      <w:proofErr w:type="spellStart"/>
      <w:r>
        <w:t>zullassung</w:t>
      </w:r>
      <w:proofErr w:type="spellEnd"/>
      <w:r>
        <w:t xml:space="preserve"> die geistliche war </w:t>
      </w:r>
      <w:proofErr w:type="spellStart"/>
      <w:r>
        <w:t>vmb</w:t>
      </w:r>
      <w:proofErr w:type="spellEnd"/>
      <w:r>
        <w:t xml:space="preserve"> gelt </w:t>
      </w:r>
      <w:proofErr w:type="spellStart"/>
      <w:r>
        <w:t>zuuerkauffen</w:t>
      </w:r>
      <w:proofErr w:type="spellEnd"/>
      <w:r>
        <w:t xml:space="preserve">/ </w:t>
      </w:r>
      <w:proofErr w:type="spellStart"/>
      <w:r>
        <w:t>vnd</w:t>
      </w:r>
      <w:proofErr w:type="spellEnd"/>
      <w:r>
        <w:t xml:space="preserve"> hat sich der </w:t>
      </w:r>
      <w:proofErr w:type="spellStart"/>
      <w:r>
        <w:t>geytz</w:t>
      </w:r>
      <w:proofErr w:type="spellEnd"/>
      <w:r>
        <w:t xml:space="preserve"> so </w:t>
      </w:r>
      <w:proofErr w:type="spellStart"/>
      <w:r>
        <w:t>weyt</w:t>
      </w:r>
      <w:proofErr w:type="spellEnd"/>
      <w:r>
        <w:t xml:space="preserve"> damit eingemischet das Bapst/ </w:t>
      </w:r>
      <w:proofErr w:type="spellStart"/>
      <w:r>
        <w:t>bischoff</w:t>
      </w:r>
      <w:proofErr w:type="spellEnd"/>
      <w:r>
        <w:t xml:space="preserve"> </w:t>
      </w:r>
      <w:proofErr w:type="spellStart"/>
      <w:r>
        <w:t>vnd</w:t>
      </w:r>
      <w:proofErr w:type="spellEnd"/>
      <w:r>
        <w:t xml:space="preserve"> die man </w:t>
      </w:r>
      <w:proofErr w:type="spellStart"/>
      <w:r>
        <w:t>gesitlich</w:t>
      </w:r>
      <w:proofErr w:type="spellEnd"/>
      <w:r>
        <w:t xml:space="preserve"> nennet </w:t>
      </w:r>
      <w:proofErr w:type="spellStart"/>
      <w:r>
        <w:t>gantz</w:t>
      </w:r>
      <w:proofErr w:type="spellEnd"/>
      <w:r>
        <w:t xml:space="preserve"> erblindet sein/ </w:t>
      </w:r>
      <w:proofErr w:type="spellStart"/>
      <w:r>
        <w:t>vvnd</w:t>
      </w:r>
      <w:proofErr w:type="spellEnd"/>
      <w:r>
        <w:t xml:space="preserve"> </w:t>
      </w:r>
      <w:proofErr w:type="spellStart"/>
      <w:r>
        <w:t>alszo</w:t>
      </w:r>
      <w:proofErr w:type="spellEnd"/>
      <w:r>
        <w:t xml:space="preserve"> der Bapst der ein Vicarii Christi sein </w:t>
      </w:r>
      <w:proofErr w:type="spellStart"/>
      <w:r>
        <w:t>solt</w:t>
      </w:r>
      <w:proofErr w:type="spellEnd"/>
      <w:r>
        <w:t xml:space="preserve"> der ist worden Antichristus </w:t>
      </w:r>
      <w:proofErr w:type="spellStart"/>
      <w:r>
        <w:t>vnd</w:t>
      </w:r>
      <w:proofErr w:type="spellEnd"/>
      <w:r>
        <w:t xml:space="preserve"> </w:t>
      </w:r>
      <w:proofErr w:type="spellStart"/>
      <w:r>
        <w:t>vicari</w:t>
      </w:r>
      <w:proofErr w:type="spellEnd"/>
      <w:r>
        <w:t xml:space="preserve"> des </w:t>
      </w:r>
      <w:proofErr w:type="spellStart"/>
      <w:r>
        <w:t>teuffels</w:t>
      </w:r>
      <w:proofErr w:type="spellEnd"/>
      <w:r>
        <w:t>.</w:t>
      </w:r>
    </w:p>
    <w:p w14:paraId="49E520C8" w14:textId="77777777" w:rsidR="00E26195" w:rsidRDefault="00E26195" w:rsidP="00E26195">
      <w:pPr>
        <w:pStyle w:val="StandardWeb"/>
      </w:pPr>
      <w:r>
        <w:t xml:space="preserve">Solch </w:t>
      </w:r>
      <w:proofErr w:type="spellStart"/>
      <w:r>
        <w:t>blintheit</w:t>
      </w:r>
      <w:proofErr w:type="spellEnd"/>
      <w:r>
        <w:t xml:space="preserve"> hat </w:t>
      </w:r>
      <w:proofErr w:type="spellStart"/>
      <w:r>
        <w:t>got</w:t>
      </w:r>
      <w:proofErr w:type="spellEnd"/>
      <w:r>
        <w:t xml:space="preserve"> </w:t>
      </w:r>
      <w:proofErr w:type="spellStart"/>
      <w:r>
        <w:t>vorhengt</w:t>
      </w:r>
      <w:proofErr w:type="spellEnd"/>
      <w:r>
        <w:t xml:space="preserve"> </w:t>
      </w:r>
      <w:proofErr w:type="spellStart"/>
      <w:r>
        <w:t>vnszer</w:t>
      </w:r>
      <w:proofErr w:type="spellEnd"/>
      <w:r>
        <w:t xml:space="preserve"> </w:t>
      </w:r>
      <w:proofErr w:type="spellStart"/>
      <w:r>
        <w:t>sunden</w:t>
      </w:r>
      <w:proofErr w:type="spellEnd"/>
      <w:r>
        <w:t xml:space="preserve"> der </w:t>
      </w:r>
      <w:proofErr w:type="spellStart"/>
      <w:r>
        <w:t>lasterlichen</w:t>
      </w:r>
      <w:proofErr w:type="spellEnd"/>
      <w:r>
        <w:t xml:space="preserve"> </w:t>
      </w:r>
      <w:proofErr w:type="spellStart"/>
      <w:r>
        <w:t>vndanckbarkeit</w:t>
      </w:r>
      <w:proofErr w:type="spellEnd"/>
      <w:r>
        <w:t xml:space="preserve"> wegen. Die weil aber der </w:t>
      </w:r>
      <w:proofErr w:type="spellStart"/>
      <w:r>
        <w:t>gutig</w:t>
      </w:r>
      <w:proofErr w:type="spellEnd"/>
      <w:r>
        <w:t xml:space="preserve"> </w:t>
      </w:r>
      <w:proofErr w:type="spellStart"/>
      <w:r>
        <w:t>barmhertzig</w:t>
      </w:r>
      <w:proofErr w:type="spellEnd"/>
      <w:r>
        <w:t xml:space="preserve"> </w:t>
      </w:r>
      <w:proofErr w:type="spellStart"/>
      <w:r>
        <w:t>got</w:t>
      </w:r>
      <w:proofErr w:type="spellEnd"/>
      <w:r>
        <w:t xml:space="preserve"> </w:t>
      </w:r>
      <w:proofErr w:type="spellStart"/>
      <w:r>
        <w:t>ausz</w:t>
      </w:r>
      <w:proofErr w:type="spellEnd"/>
      <w:r>
        <w:t xml:space="preserve"> </w:t>
      </w:r>
      <w:proofErr w:type="spellStart"/>
      <w:r>
        <w:t>grosz</w:t>
      </w:r>
      <w:proofErr w:type="spellEnd"/>
      <w:r>
        <w:t xml:space="preserve"> seiner </w:t>
      </w:r>
      <w:proofErr w:type="spellStart"/>
      <w:r>
        <w:t>gnaden</w:t>
      </w:r>
      <w:proofErr w:type="spellEnd"/>
      <w:r>
        <w:t xml:space="preserve"> </w:t>
      </w:r>
      <w:proofErr w:type="spellStart"/>
      <w:r>
        <w:t>vnd</w:t>
      </w:r>
      <w:proofErr w:type="spellEnd"/>
      <w:r>
        <w:t xml:space="preserve"> </w:t>
      </w:r>
      <w:proofErr w:type="spellStart"/>
      <w:r>
        <w:t>mildickeit</w:t>
      </w:r>
      <w:proofErr w:type="spellEnd"/>
      <w:r>
        <w:t xml:space="preserve"> </w:t>
      </w:r>
      <w:proofErr w:type="spellStart"/>
      <w:r>
        <w:t>vns</w:t>
      </w:r>
      <w:proofErr w:type="spellEnd"/>
      <w:r>
        <w:t xml:space="preserve"> die </w:t>
      </w:r>
      <w:proofErr w:type="spellStart"/>
      <w:r>
        <w:t>augen</w:t>
      </w:r>
      <w:proofErr w:type="spellEnd"/>
      <w:r>
        <w:t xml:space="preserve"> </w:t>
      </w:r>
      <w:proofErr w:type="spellStart"/>
      <w:r>
        <w:t>auffthut</w:t>
      </w:r>
      <w:proofErr w:type="spellEnd"/>
      <w:r>
        <w:t xml:space="preserve">/ </w:t>
      </w:r>
      <w:proofErr w:type="spellStart"/>
      <w:r>
        <w:t>vnd</w:t>
      </w:r>
      <w:proofErr w:type="spellEnd"/>
      <w:r>
        <w:t xml:space="preserve"> </w:t>
      </w:r>
      <w:proofErr w:type="spellStart"/>
      <w:r>
        <w:t>vns</w:t>
      </w:r>
      <w:proofErr w:type="spellEnd"/>
      <w:r>
        <w:t xml:space="preserve"> sehen </w:t>
      </w:r>
      <w:proofErr w:type="spellStart"/>
      <w:r>
        <w:t>vnd</w:t>
      </w:r>
      <w:proofErr w:type="spellEnd"/>
      <w:r>
        <w:t xml:space="preserve"> </w:t>
      </w:r>
      <w:proofErr w:type="spellStart"/>
      <w:r>
        <w:t>entpfindenn</w:t>
      </w:r>
      <w:proofErr w:type="spellEnd"/>
      <w:r>
        <w:t xml:space="preserve"> last/ den </w:t>
      </w:r>
      <w:proofErr w:type="spellStart"/>
      <w:r>
        <w:t>grawlichen</w:t>
      </w:r>
      <w:proofErr w:type="spellEnd"/>
      <w:r>
        <w:t xml:space="preserve"> </w:t>
      </w:r>
      <w:proofErr w:type="spellStart"/>
      <w:r>
        <w:t>grewel</w:t>
      </w:r>
      <w:proofErr w:type="spellEnd"/>
      <w:r>
        <w:t xml:space="preserve">/ darin wir </w:t>
      </w:r>
      <w:proofErr w:type="spellStart"/>
      <w:r>
        <w:t>auffs</w:t>
      </w:r>
      <w:proofErr w:type="spellEnd"/>
      <w:r>
        <w:t xml:space="preserve"> </w:t>
      </w:r>
      <w:proofErr w:type="spellStart"/>
      <w:r>
        <w:t>dieffst</w:t>
      </w:r>
      <w:proofErr w:type="spellEnd"/>
      <w:r>
        <w:t xml:space="preserve"> stecken.</w:t>
      </w:r>
    </w:p>
    <w:p w14:paraId="76277B69" w14:textId="77777777" w:rsidR="00E26195" w:rsidRDefault="00E26195" w:rsidP="00E26195">
      <w:pPr>
        <w:pStyle w:val="StandardWeb"/>
      </w:pPr>
      <w:r>
        <w:t xml:space="preserve">So sollen wir </w:t>
      </w:r>
      <w:proofErr w:type="spellStart"/>
      <w:r>
        <w:t>got</w:t>
      </w:r>
      <w:proofErr w:type="spellEnd"/>
      <w:r>
        <w:t xml:space="preserve"> furchten/ </w:t>
      </w:r>
      <w:proofErr w:type="spellStart"/>
      <w:r>
        <w:t>anruffen</w:t>
      </w:r>
      <w:proofErr w:type="spellEnd"/>
      <w:r>
        <w:t xml:space="preserve"> </w:t>
      </w:r>
      <w:proofErr w:type="spellStart"/>
      <w:r>
        <w:t>vnd</w:t>
      </w:r>
      <w:proofErr w:type="spellEnd"/>
      <w:r>
        <w:t xml:space="preserve"> bitten mit </w:t>
      </w:r>
      <w:proofErr w:type="spellStart"/>
      <w:r>
        <w:t>andacht</w:t>
      </w:r>
      <w:proofErr w:type="spellEnd"/>
      <w:r>
        <w:t xml:space="preserve"> </w:t>
      </w:r>
      <w:proofErr w:type="spellStart"/>
      <w:r>
        <w:t>vnd</w:t>
      </w:r>
      <w:proofErr w:type="spellEnd"/>
      <w:r>
        <w:t xml:space="preserve"> </w:t>
      </w:r>
      <w:proofErr w:type="spellStart"/>
      <w:r>
        <w:t>gantzer</w:t>
      </w:r>
      <w:proofErr w:type="spellEnd"/>
      <w:r>
        <w:t xml:space="preserve"> </w:t>
      </w:r>
      <w:proofErr w:type="spellStart"/>
      <w:r>
        <w:t>krafft</w:t>
      </w:r>
      <w:proofErr w:type="spellEnd"/>
      <w:r>
        <w:t xml:space="preserve"> </w:t>
      </w:r>
      <w:proofErr w:type="spellStart"/>
      <w:r>
        <w:t>vnsers</w:t>
      </w:r>
      <w:proofErr w:type="spellEnd"/>
      <w:r>
        <w:t xml:space="preserve"> </w:t>
      </w:r>
      <w:proofErr w:type="spellStart"/>
      <w:r>
        <w:t>gemuts</w:t>
      </w:r>
      <w:proofErr w:type="spellEnd"/>
      <w:r>
        <w:t xml:space="preserve"> </w:t>
      </w:r>
      <w:proofErr w:type="spellStart"/>
      <w:r>
        <w:t>vmb</w:t>
      </w:r>
      <w:proofErr w:type="spellEnd"/>
      <w:r>
        <w:t xml:space="preserve"> </w:t>
      </w:r>
      <w:proofErr w:type="spellStart"/>
      <w:r>
        <w:t>weitter</w:t>
      </w:r>
      <w:proofErr w:type="spellEnd"/>
      <w:r>
        <w:t xml:space="preserve"> </w:t>
      </w:r>
      <w:proofErr w:type="spellStart"/>
      <w:r>
        <w:t>erclerung</w:t>
      </w:r>
      <w:proofErr w:type="spellEnd"/>
      <w:r>
        <w:t xml:space="preserve"> </w:t>
      </w:r>
      <w:proofErr w:type="spellStart"/>
      <w:r>
        <w:t>vnd</w:t>
      </w:r>
      <w:proofErr w:type="spellEnd"/>
      <w:r>
        <w:t xml:space="preserve"> </w:t>
      </w:r>
      <w:proofErr w:type="spellStart"/>
      <w:r>
        <w:t>erkantnusz</w:t>
      </w:r>
      <w:proofErr w:type="spellEnd"/>
      <w:r>
        <w:t xml:space="preserve"> </w:t>
      </w:r>
      <w:proofErr w:type="spellStart"/>
      <w:r>
        <w:t>solchs</w:t>
      </w:r>
      <w:proofErr w:type="spellEnd"/>
      <w:r>
        <w:t xml:space="preserve"> </w:t>
      </w:r>
      <w:proofErr w:type="spellStart"/>
      <w:r>
        <w:t>stinckenden</w:t>
      </w:r>
      <w:proofErr w:type="spellEnd"/>
      <w:r>
        <w:t xml:space="preserve"> </w:t>
      </w:r>
      <w:proofErr w:type="spellStart"/>
      <w:r>
        <w:t>grewels</w:t>
      </w:r>
      <w:proofErr w:type="spellEnd"/>
      <w:r>
        <w:t xml:space="preserve">/ </w:t>
      </w:r>
      <w:proofErr w:type="spellStart"/>
      <w:r>
        <w:t>vnd</w:t>
      </w:r>
      <w:proofErr w:type="spellEnd"/>
      <w:r>
        <w:t xml:space="preserve"> das der </w:t>
      </w:r>
      <w:proofErr w:type="spellStart"/>
      <w:r>
        <w:t>gutig</w:t>
      </w:r>
      <w:proofErr w:type="spellEnd"/>
      <w:r>
        <w:t xml:space="preserve"> </w:t>
      </w:r>
      <w:proofErr w:type="spellStart"/>
      <w:r>
        <w:t>got</w:t>
      </w:r>
      <w:proofErr w:type="spellEnd"/>
      <w:r>
        <w:t xml:space="preserve"> </w:t>
      </w:r>
      <w:proofErr w:type="spellStart"/>
      <w:r>
        <w:t>gnade</w:t>
      </w:r>
      <w:proofErr w:type="spellEnd"/>
      <w:r>
        <w:t xml:space="preserve">/ </w:t>
      </w:r>
      <w:proofErr w:type="spellStart"/>
      <w:r>
        <w:t>weyszheit</w:t>
      </w:r>
      <w:proofErr w:type="spellEnd"/>
      <w:r>
        <w:t xml:space="preserve"> </w:t>
      </w:r>
      <w:proofErr w:type="spellStart"/>
      <w:r>
        <w:t>vnd</w:t>
      </w:r>
      <w:proofErr w:type="spellEnd"/>
      <w:r>
        <w:t xml:space="preserve"> </w:t>
      </w:r>
      <w:proofErr w:type="spellStart"/>
      <w:r>
        <w:t>sterck</w:t>
      </w:r>
      <w:proofErr w:type="spellEnd"/>
      <w:r>
        <w:t xml:space="preserve"> </w:t>
      </w:r>
      <w:proofErr w:type="spellStart"/>
      <w:r>
        <w:t>vns</w:t>
      </w:r>
      <w:proofErr w:type="spellEnd"/>
      <w:r>
        <w:t xml:space="preserve"> </w:t>
      </w:r>
      <w:proofErr w:type="spellStart"/>
      <w:r>
        <w:t>herin</w:t>
      </w:r>
      <w:proofErr w:type="spellEnd"/>
      <w:r>
        <w:t xml:space="preserve"> verleihen </w:t>
      </w:r>
      <w:proofErr w:type="spellStart"/>
      <w:r>
        <w:t>wol</w:t>
      </w:r>
      <w:proofErr w:type="spellEnd"/>
      <w:r>
        <w:t xml:space="preserve">/ </w:t>
      </w:r>
      <w:proofErr w:type="spellStart"/>
      <w:r>
        <w:t>darmit</w:t>
      </w:r>
      <w:proofErr w:type="spellEnd"/>
      <w:r>
        <w:t xml:space="preserve"> wir durch Christus weg </w:t>
      </w:r>
      <w:proofErr w:type="spellStart"/>
      <w:r>
        <w:t>mogen</w:t>
      </w:r>
      <w:proofErr w:type="spellEnd"/>
      <w:r>
        <w:t xml:space="preserve"> </w:t>
      </w:r>
      <w:proofErr w:type="spellStart"/>
      <w:r>
        <w:t>herausz</w:t>
      </w:r>
      <w:proofErr w:type="spellEnd"/>
      <w:r>
        <w:t xml:space="preserve"> kommen/ </w:t>
      </w:r>
      <w:proofErr w:type="spellStart"/>
      <w:r>
        <w:t>dan</w:t>
      </w:r>
      <w:proofErr w:type="spellEnd"/>
      <w:r>
        <w:t xml:space="preserve"> durch </w:t>
      </w:r>
      <w:proofErr w:type="spellStart"/>
      <w:r>
        <w:t>menschen</w:t>
      </w:r>
      <w:proofErr w:type="spellEnd"/>
      <w:r>
        <w:t xml:space="preserve"> weg/ ist </w:t>
      </w:r>
      <w:proofErr w:type="spellStart"/>
      <w:r>
        <w:t>vns</w:t>
      </w:r>
      <w:proofErr w:type="spellEnd"/>
      <w:r>
        <w:t xml:space="preserve"> </w:t>
      </w:r>
      <w:proofErr w:type="spellStart"/>
      <w:r>
        <w:t>nit</w:t>
      </w:r>
      <w:proofErr w:type="spellEnd"/>
      <w:r>
        <w:t xml:space="preserve"> </w:t>
      </w:r>
      <w:proofErr w:type="spellStart"/>
      <w:r>
        <w:t>herausz</w:t>
      </w:r>
      <w:proofErr w:type="spellEnd"/>
      <w:r>
        <w:t xml:space="preserve"> </w:t>
      </w:r>
      <w:proofErr w:type="spellStart"/>
      <w:r>
        <w:t>zuhelffen</w:t>
      </w:r>
      <w:proofErr w:type="spellEnd"/>
      <w:r>
        <w:t>.</w:t>
      </w:r>
    </w:p>
    <w:p w14:paraId="63B6546B" w14:textId="77777777" w:rsidR="00E26195" w:rsidRDefault="00E26195" w:rsidP="00E26195">
      <w:pPr>
        <w:pStyle w:val="StandardWeb"/>
      </w:pPr>
      <w:r>
        <w:t xml:space="preserve">Doch </w:t>
      </w:r>
      <w:proofErr w:type="spellStart"/>
      <w:r>
        <w:t>wircket</w:t>
      </w:r>
      <w:proofErr w:type="spellEnd"/>
      <w:r>
        <w:t xml:space="preserve"> </w:t>
      </w:r>
      <w:proofErr w:type="spellStart"/>
      <w:r>
        <w:t>got</w:t>
      </w:r>
      <w:proofErr w:type="spellEnd"/>
      <w:r>
        <w:t xml:space="preserve"> </w:t>
      </w:r>
      <w:proofErr w:type="spellStart"/>
      <w:r>
        <w:t>nit</w:t>
      </w:r>
      <w:proofErr w:type="spellEnd"/>
      <w:r>
        <w:t xml:space="preserve"> </w:t>
      </w:r>
      <w:proofErr w:type="spellStart"/>
      <w:r>
        <w:t>alweg</w:t>
      </w:r>
      <w:proofErr w:type="spellEnd"/>
      <w:r>
        <w:t xml:space="preserve"> durch sich selbst/ </w:t>
      </w:r>
      <w:proofErr w:type="spellStart"/>
      <w:r>
        <w:t>sunder</w:t>
      </w:r>
      <w:proofErr w:type="spellEnd"/>
      <w:r>
        <w:t xml:space="preserve"> </w:t>
      </w:r>
      <w:proofErr w:type="spellStart"/>
      <w:r>
        <w:t>mermals</w:t>
      </w:r>
      <w:proofErr w:type="spellEnd"/>
      <w:r>
        <w:t xml:space="preserve"> durch die </w:t>
      </w:r>
      <w:proofErr w:type="spellStart"/>
      <w:r>
        <w:t>menschenn</w:t>
      </w:r>
      <w:proofErr w:type="spellEnd"/>
      <w:r>
        <w:t xml:space="preserve">/ </w:t>
      </w:r>
      <w:proofErr w:type="spellStart"/>
      <w:r>
        <w:t>deszhalben</w:t>
      </w:r>
      <w:proofErr w:type="spellEnd"/>
      <w:r>
        <w:t xml:space="preserve"> auch kein </w:t>
      </w:r>
      <w:proofErr w:type="spellStart"/>
      <w:r>
        <w:t>zweiffel</w:t>
      </w:r>
      <w:proofErr w:type="spellEnd"/>
      <w:r>
        <w:t xml:space="preserve">/ </w:t>
      </w:r>
      <w:proofErr w:type="spellStart"/>
      <w:r>
        <w:t>doctor</w:t>
      </w:r>
      <w:proofErr w:type="spellEnd"/>
      <w:r>
        <w:t xml:space="preserve"> Luther hat sein </w:t>
      </w:r>
      <w:proofErr w:type="spellStart"/>
      <w:r>
        <w:t>schreyben</w:t>
      </w:r>
      <w:proofErr w:type="spellEnd"/>
      <w:r>
        <w:t xml:space="preserve"> </w:t>
      </w:r>
      <w:proofErr w:type="spellStart"/>
      <w:r>
        <w:t>nit</w:t>
      </w:r>
      <w:proofErr w:type="spellEnd"/>
      <w:r>
        <w:t xml:space="preserve"> </w:t>
      </w:r>
      <w:proofErr w:type="spellStart"/>
      <w:r>
        <w:t>ausz</w:t>
      </w:r>
      <w:proofErr w:type="spellEnd"/>
      <w:r>
        <w:t xml:space="preserve"> </w:t>
      </w:r>
      <w:proofErr w:type="spellStart"/>
      <w:r>
        <w:t>yhm</w:t>
      </w:r>
      <w:proofErr w:type="spellEnd"/>
      <w:r>
        <w:t xml:space="preserve"> selbst/ </w:t>
      </w:r>
      <w:proofErr w:type="spellStart"/>
      <w:r>
        <w:t>sunder</w:t>
      </w:r>
      <w:proofErr w:type="spellEnd"/>
      <w:r>
        <w:t xml:space="preserve"> durch die </w:t>
      </w:r>
      <w:proofErr w:type="spellStart"/>
      <w:r>
        <w:t>gnade</w:t>
      </w:r>
      <w:proofErr w:type="spellEnd"/>
      <w:r>
        <w:t xml:space="preserve"> </w:t>
      </w:r>
      <w:proofErr w:type="spellStart"/>
      <w:r>
        <w:t>gottis</w:t>
      </w:r>
      <w:proofErr w:type="spellEnd"/>
      <w:r>
        <w:t xml:space="preserve"> </w:t>
      </w:r>
      <w:proofErr w:type="spellStart"/>
      <w:r>
        <w:t>vnd</w:t>
      </w:r>
      <w:proofErr w:type="spellEnd"/>
      <w:r>
        <w:t xml:space="preserve"> den </w:t>
      </w:r>
      <w:proofErr w:type="spellStart"/>
      <w:r>
        <w:t>heyligen</w:t>
      </w:r>
      <w:proofErr w:type="spellEnd"/>
      <w:r>
        <w:t xml:space="preserve"> geist gethan. Auch </w:t>
      </w:r>
      <w:proofErr w:type="spellStart"/>
      <w:r>
        <w:t>vnszern</w:t>
      </w:r>
      <w:proofErr w:type="spellEnd"/>
      <w:r>
        <w:t xml:space="preserve"> </w:t>
      </w:r>
      <w:proofErr w:type="spellStart"/>
      <w:r>
        <w:t>hern</w:t>
      </w:r>
      <w:proofErr w:type="spellEnd"/>
      <w:r>
        <w:t xml:space="preserve"> den Kayser in seinem schreiben hoch </w:t>
      </w:r>
      <w:proofErr w:type="spellStart"/>
      <w:r>
        <w:t>ermanet</w:t>
      </w:r>
      <w:proofErr w:type="spellEnd"/>
      <w:r>
        <w:t xml:space="preserve"> </w:t>
      </w:r>
      <w:proofErr w:type="spellStart"/>
      <w:r>
        <w:t>vnd</w:t>
      </w:r>
      <w:proofErr w:type="spellEnd"/>
      <w:r>
        <w:t xml:space="preserve"> grosse </w:t>
      </w:r>
      <w:proofErr w:type="spellStart"/>
      <w:r>
        <w:t>hoffnung</w:t>
      </w:r>
      <w:proofErr w:type="spellEnd"/>
      <w:r>
        <w:t xml:space="preserve"> in </w:t>
      </w:r>
      <w:proofErr w:type="spellStart"/>
      <w:r>
        <w:t>yhn</w:t>
      </w:r>
      <w:proofErr w:type="spellEnd"/>
      <w:r>
        <w:t xml:space="preserve"> gesetzt.</w:t>
      </w:r>
    </w:p>
    <w:p w14:paraId="64D16EA7" w14:textId="77777777" w:rsidR="00E26195" w:rsidRDefault="00E26195" w:rsidP="00E26195">
      <w:pPr>
        <w:pStyle w:val="StandardWeb"/>
      </w:pPr>
      <w:r>
        <w:t xml:space="preserve">Nun ist kein </w:t>
      </w:r>
      <w:proofErr w:type="spellStart"/>
      <w:r>
        <w:t>zweiffel</w:t>
      </w:r>
      <w:proofErr w:type="spellEnd"/>
      <w:r>
        <w:t xml:space="preserve">/ wo </w:t>
      </w:r>
      <w:proofErr w:type="spellStart"/>
      <w:r>
        <w:t>vnser</w:t>
      </w:r>
      <w:proofErr w:type="spellEnd"/>
      <w:r>
        <w:t xml:space="preserve"> her der Kayser </w:t>
      </w:r>
      <w:proofErr w:type="spellStart"/>
      <w:r>
        <w:t>diesze</w:t>
      </w:r>
      <w:proofErr w:type="spellEnd"/>
      <w:r>
        <w:t xml:space="preserve"> </w:t>
      </w:r>
      <w:proofErr w:type="spellStart"/>
      <w:r>
        <w:t>sach</w:t>
      </w:r>
      <w:proofErr w:type="spellEnd"/>
      <w:r>
        <w:t xml:space="preserve">/ wie er </w:t>
      </w:r>
      <w:proofErr w:type="spellStart"/>
      <w:r>
        <w:t>fur</w:t>
      </w:r>
      <w:proofErr w:type="spellEnd"/>
      <w:r>
        <w:t xml:space="preserve"> </w:t>
      </w:r>
      <w:proofErr w:type="spellStart"/>
      <w:r>
        <w:t>got</w:t>
      </w:r>
      <w:proofErr w:type="spellEnd"/>
      <w:r>
        <w:t xml:space="preserve"> schuldig ist/ </w:t>
      </w:r>
      <w:proofErr w:type="spellStart"/>
      <w:r>
        <w:t>yhrer</w:t>
      </w:r>
      <w:proofErr w:type="spellEnd"/>
      <w:r>
        <w:t xml:space="preserve"> hohe </w:t>
      </w:r>
      <w:proofErr w:type="spellStart"/>
      <w:r>
        <w:t>vnnd</w:t>
      </w:r>
      <w:proofErr w:type="spellEnd"/>
      <w:r>
        <w:t xml:space="preserve"> </w:t>
      </w:r>
      <w:proofErr w:type="spellStart"/>
      <w:r>
        <w:t>grosz</w:t>
      </w:r>
      <w:proofErr w:type="spellEnd"/>
      <w:r>
        <w:t xml:space="preserve"> nach betrachten wurde </w:t>
      </w:r>
      <w:proofErr w:type="spellStart"/>
      <w:r>
        <w:t>vnd</w:t>
      </w:r>
      <w:proofErr w:type="spellEnd"/>
      <w:r>
        <w:t xml:space="preserve"> recht zu </w:t>
      </w:r>
      <w:proofErr w:type="spellStart"/>
      <w:r>
        <w:t>hertzen</w:t>
      </w:r>
      <w:proofErr w:type="spellEnd"/>
      <w:r>
        <w:t xml:space="preserve"> </w:t>
      </w:r>
      <w:proofErr w:type="spellStart"/>
      <w:r>
        <w:t>vassen</w:t>
      </w:r>
      <w:proofErr w:type="spellEnd"/>
      <w:r>
        <w:t xml:space="preserve">/ </w:t>
      </w:r>
      <w:proofErr w:type="spellStart"/>
      <w:r>
        <w:t>vnd</w:t>
      </w:r>
      <w:proofErr w:type="spellEnd"/>
      <w:r>
        <w:t xml:space="preserve"> mit </w:t>
      </w:r>
      <w:proofErr w:type="spellStart"/>
      <w:r>
        <w:t>demutigem</w:t>
      </w:r>
      <w:proofErr w:type="spellEnd"/>
      <w:r>
        <w:t xml:space="preserve"> geist </w:t>
      </w:r>
      <w:proofErr w:type="spellStart"/>
      <w:r>
        <w:t>vmb</w:t>
      </w:r>
      <w:proofErr w:type="spellEnd"/>
      <w:r>
        <w:t xml:space="preserve"> die </w:t>
      </w:r>
      <w:proofErr w:type="spellStart"/>
      <w:r>
        <w:t>gnade</w:t>
      </w:r>
      <w:proofErr w:type="spellEnd"/>
      <w:r>
        <w:t xml:space="preserve"> zu </w:t>
      </w:r>
      <w:proofErr w:type="spellStart"/>
      <w:r>
        <w:t>got</w:t>
      </w:r>
      <w:proofErr w:type="spellEnd"/>
      <w:r>
        <w:t xml:space="preserve"> </w:t>
      </w:r>
      <w:proofErr w:type="spellStart"/>
      <w:r>
        <w:t>ruffenn</w:t>
      </w:r>
      <w:proofErr w:type="spellEnd"/>
      <w:r>
        <w:t xml:space="preserve"> mit </w:t>
      </w:r>
      <w:proofErr w:type="spellStart"/>
      <w:r>
        <w:t>vestem</w:t>
      </w:r>
      <w:proofErr w:type="spellEnd"/>
      <w:r>
        <w:t xml:space="preserve"> </w:t>
      </w:r>
      <w:proofErr w:type="spellStart"/>
      <w:r>
        <w:t>vertrawen</w:t>
      </w:r>
      <w:proofErr w:type="spellEnd"/>
      <w:r>
        <w:t xml:space="preserve"> wie die </w:t>
      </w:r>
      <w:proofErr w:type="spellStart"/>
      <w:r>
        <w:t>nodturfft</w:t>
      </w:r>
      <w:proofErr w:type="spellEnd"/>
      <w:r>
        <w:t xml:space="preserve"> erfordert.</w:t>
      </w:r>
    </w:p>
    <w:p w14:paraId="518ED814" w14:textId="77777777" w:rsidR="00E26195" w:rsidRDefault="00E26195" w:rsidP="00E26195">
      <w:pPr>
        <w:pStyle w:val="StandardWeb"/>
      </w:pPr>
      <w:r>
        <w:t xml:space="preserve">So </w:t>
      </w:r>
      <w:proofErr w:type="spellStart"/>
      <w:r>
        <w:t>wurdt</w:t>
      </w:r>
      <w:proofErr w:type="spellEnd"/>
      <w:r>
        <w:t xml:space="preserve"> on </w:t>
      </w:r>
      <w:proofErr w:type="spellStart"/>
      <w:r>
        <w:t>zweiffel</w:t>
      </w:r>
      <w:proofErr w:type="spellEnd"/>
      <w:r>
        <w:t xml:space="preserve"> </w:t>
      </w:r>
      <w:proofErr w:type="spellStart"/>
      <w:r>
        <w:t>vnser</w:t>
      </w:r>
      <w:proofErr w:type="spellEnd"/>
      <w:r>
        <w:t xml:space="preserve"> </w:t>
      </w:r>
      <w:proofErr w:type="spellStart"/>
      <w:r>
        <w:t>kayser</w:t>
      </w:r>
      <w:proofErr w:type="spellEnd"/>
      <w:r>
        <w:t xml:space="preserve"> Carolus der sein durch welchen </w:t>
      </w:r>
      <w:proofErr w:type="spellStart"/>
      <w:r>
        <w:t>got</w:t>
      </w:r>
      <w:proofErr w:type="spellEnd"/>
      <w:r>
        <w:t xml:space="preserve"> der </w:t>
      </w:r>
      <w:proofErr w:type="spellStart"/>
      <w:r>
        <w:t>almechtig</w:t>
      </w:r>
      <w:proofErr w:type="spellEnd"/>
      <w:r>
        <w:t xml:space="preserve"> </w:t>
      </w:r>
      <w:proofErr w:type="spellStart"/>
      <w:r>
        <w:t>vns</w:t>
      </w:r>
      <w:proofErr w:type="spellEnd"/>
      <w:r>
        <w:t xml:space="preserve"> wunderbarlich </w:t>
      </w:r>
      <w:proofErr w:type="spellStart"/>
      <w:r>
        <w:t>helffen</w:t>
      </w:r>
      <w:proofErr w:type="spellEnd"/>
      <w:r>
        <w:t xml:space="preserve"> wurde von der Antichristische </w:t>
      </w:r>
      <w:proofErr w:type="spellStart"/>
      <w:r>
        <w:t>verfurung</w:t>
      </w:r>
      <w:proofErr w:type="spellEnd"/>
      <w:r>
        <w:t xml:space="preserve"> </w:t>
      </w:r>
      <w:proofErr w:type="spellStart"/>
      <w:r>
        <w:t>welchs</w:t>
      </w:r>
      <w:proofErr w:type="spellEnd"/>
      <w:r>
        <w:t xml:space="preserve"> alles leichtlich geschehen mag.</w:t>
      </w:r>
    </w:p>
    <w:p w14:paraId="7004682E" w14:textId="77777777" w:rsidR="00E26195" w:rsidRDefault="00E26195" w:rsidP="00E26195">
      <w:pPr>
        <w:pStyle w:val="StandardWeb"/>
      </w:pPr>
      <w:r>
        <w:t xml:space="preserve">Die weil in deutsch landen </w:t>
      </w:r>
      <w:proofErr w:type="spellStart"/>
      <w:r>
        <w:t>vil</w:t>
      </w:r>
      <w:proofErr w:type="spellEnd"/>
      <w:r>
        <w:t xml:space="preserve"> von </w:t>
      </w:r>
      <w:proofErr w:type="spellStart"/>
      <w:r>
        <w:t>hochgelerten</w:t>
      </w:r>
      <w:proofErr w:type="spellEnd"/>
      <w:r>
        <w:t xml:space="preserve"> geistlichen/ auch </w:t>
      </w:r>
      <w:proofErr w:type="spellStart"/>
      <w:r>
        <w:t>vnter</w:t>
      </w:r>
      <w:proofErr w:type="spellEnd"/>
      <w:r>
        <w:t xml:space="preserve"> den hohen Bischoffen solche </w:t>
      </w:r>
      <w:proofErr w:type="spellStart"/>
      <w:r>
        <w:t>yrrung</w:t>
      </w:r>
      <w:proofErr w:type="spellEnd"/>
      <w:r>
        <w:t xml:space="preserve"> durch die </w:t>
      </w:r>
      <w:proofErr w:type="spellStart"/>
      <w:r>
        <w:t>gnad</w:t>
      </w:r>
      <w:proofErr w:type="spellEnd"/>
      <w:r>
        <w:t xml:space="preserve"> </w:t>
      </w:r>
      <w:proofErr w:type="spellStart"/>
      <w:r>
        <w:t>gottis</w:t>
      </w:r>
      <w:proofErr w:type="spellEnd"/>
      <w:r>
        <w:t xml:space="preserve">/ </w:t>
      </w:r>
      <w:proofErr w:type="spellStart"/>
      <w:r>
        <w:t>vnd</w:t>
      </w:r>
      <w:proofErr w:type="spellEnd"/>
      <w:r>
        <w:t xml:space="preserve"> Christliche </w:t>
      </w:r>
      <w:proofErr w:type="spellStart"/>
      <w:r>
        <w:t>lere</w:t>
      </w:r>
      <w:proofErr w:type="spellEnd"/>
      <w:r>
        <w:t xml:space="preserve"> </w:t>
      </w:r>
      <w:proofErr w:type="spellStart"/>
      <w:r>
        <w:t>clar</w:t>
      </w:r>
      <w:proofErr w:type="spellEnd"/>
      <w:r>
        <w:t xml:space="preserve"> erkennen/ </w:t>
      </w:r>
      <w:proofErr w:type="spellStart"/>
      <w:r>
        <w:t>vnd</w:t>
      </w:r>
      <w:proofErr w:type="spellEnd"/>
      <w:r>
        <w:t xml:space="preserve"> sie befinden das mit keinem </w:t>
      </w:r>
      <w:proofErr w:type="spellStart"/>
      <w:r>
        <w:t>grunde</w:t>
      </w:r>
      <w:proofErr w:type="spellEnd"/>
      <w:r>
        <w:t xml:space="preserve"> der </w:t>
      </w:r>
      <w:proofErr w:type="spellStart"/>
      <w:r>
        <w:t>heyligen</w:t>
      </w:r>
      <w:proofErr w:type="spellEnd"/>
      <w:r>
        <w:t xml:space="preserve"> </w:t>
      </w:r>
      <w:proofErr w:type="spellStart"/>
      <w:r>
        <w:t>schrifft</w:t>
      </w:r>
      <w:proofErr w:type="spellEnd"/>
      <w:r>
        <w:t xml:space="preserve"> die Lutherisch </w:t>
      </w:r>
      <w:proofErr w:type="spellStart"/>
      <w:r>
        <w:t>lere</w:t>
      </w:r>
      <w:proofErr w:type="spellEnd"/>
      <w:r>
        <w:t xml:space="preserve"> widderlegt mag werden.</w:t>
      </w:r>
    </w:p>
    <w:p w14:paraId="741DA2A5" w14:textId="77777777" w:rsidR="00E26195" w:rsidRDefault="00E26195" w:rsidP="00E26195">
      <w:pPr>
        <w:pStyle w:val="StandardWeb"/>
      </w:pPr>
      <w:r>
        <w:t xml:space="preserve">Derhalben </w:t>
      </w:r>
      <w:proofErr w:type="spellStart"/>
      <w:r>
        <w:t>vnszer</w:t>
      </w:r>
      <w:proofErr w:type="spellEnd"/>
      <w:r>
        <w:t xml:space="preserve"> her der Kayser mit </w:t>
      </w:r>
      <w:proofErr w:type="spellStart"/>
      <w:r>
        <w:t>tugentlicher</w:t>
      </w:r>
      <w:proofErr w:type="spellEnd"/>
      <w:r>
        <w:t xml:space="preserve"> </w:t>
      </w:r>
      <w:proofErr w:type="spellStart"/>
      <w:r>
        <w:t>weysz</w:t>
      </w:r>
      <w:proofErr w:type="spellEnd"/>
      <w:r>
        <w:t xml:space="preserve">/ alle deutsche </w:t>
      </w:r>
      <w:proofErr w:type="spellStart"/>
      <w:r>
        <w:t>bischoff</w:t>
      </w:r>
      <w:proofErr w:type="spellEnd"/>
      <w:r>
        <w:t xml:space="preserve"> </w:t>
      </w:r>
      <w:proofErr w:type="spellStart"/>
      <w:r>
        <w:t>vnd</w:t>
      </w:r>
      <w:proofErr w:type="spellEnd"/>
      <w:r>
        <w:t xml:space="preserve"> geistlichen leichtlich </w:t>
      </w:r>
      <w:proofErr w:type="spellStart"/>
      <w:r>
        <w:t>auff</w:t>
      </w:r>
      <w:proofErr w:type="spellEnd"/>
      <w:r>
        <w:t xml:space="preserve"> Christus </w:t>
      </w:r>
      <w:proofErr w:type="spellStart"/>
      <w:r>
        <w:t>seyten</w:t>
      </w:r>
      <w:proofErr w:type="spellEnd"/>
      <w:r>
        <w:t xml:space="preserve"> bringen mag. Des gleich in allen </w:t>
      </w:r>
      <w:proofErr w:type="spellStart"/>
      <w:r>
        <w:t>seienen</w:t>
      </w:r>
      <w:proofErr w:type="spellEnd"/>
      <w:r>
        <w:t xml:space="preserve"> </w:t>
      </w:r>
      <w:proofErr w:type="spellStart"/>
      <w:r>
        <w:t>Reychen</w:t>
      </w:r>
      <w:proofErr w:type="spellEnd"/>
      <w:r>
        <w:t xml:space="preserve"> </w:t>
      </w:r>
      <w:proofErr w:type="spellStart"/>
      <w:r>
        <w:t>vnd</w:t>
      </w:r>
      <w:proofErr w:type="spellEnd"/>
      <w:r>
        <w:t xml:space="preserve"> Landen/ </w:t>
      </w:r>
      <w:proofErr w:type="spellStart"/>
      <w:r>
        <w:t>vnd</w:t>
      </w:r>
      <w:proofErr w:type="spellEnd"/>
      <w:r>
        <w:t xml:space="preserve"> ob </w:t>
      </w:r>
      <w:proofErr w:type="spellStart"/>
      <w:r>
        <w:t>wol</w:t>
      </w:r>
      <w:proofErr w:type="spellEnd"/>
      <w:r>
        <w:t xml:space="preserve"> viel der </w:t>
      </w:r>
      <w:proofErr w:type="spellStart"/>
      <w:r>
        <w:t>geystlichen</w:t>
      </w:r>
      <w:proofErr w:type="spellEnd"/>
      <w:r>
        <w:t xml:space="preserve"> mit dem </w:t>
      </w:r>
      <w:proofErr w:type="spellStart"/>
      <w:r>
        <w:t>teuffel</w:t>
      </w:r>
      <w:proofErr w:type="spellEnd"/>
      <w:r>
        <w:t xml:space="preserve"> oder </w:t>
      </w:r>
      <w:proofErr w:type="spellStart"/>
      <w:r>
        <w:t>geytz</w:t>
      </w:r>
      <w:proofErr w:type="spellEnd"/>
      <w:r>
        <w:t xml:space="preserve"> </w:t>
      </w:r>
      <w:proofErr w:type="spellStart"/>
      <w:r>
        <w:t>szo</w:t>
      </w:r>
      <w:proofErr w:type="spellEnd"/>
      <w:r>
        <w:t xml:space="preserve"> hart </w:t>
      </w:r>
      <w:proofErr w:type="spellStart"/>
      <w:r>
        <w:t>bestssen</w:t>
      </w:r>
      <w:proofErr w:type="spellEnd"/>
      <w:r>
        <w:t xml:space="preserve">/ </w:t>
      </w:r>
      <w:proofErr w:type="spellStart"/>
      <w:r>
        <w:t>dardurch</w:t>
      </w:r>
      <w:proofErr w:type="spellEnd"/>
      <w:r>
        <w:t xml:space="preserve"> sie an allen </w:t>
      </w:r>
      <w:proofErr w:type="spellStart"/>
      <w:r>
        <w:t>grundt</w:t>
      </w:r>
      <w:proofErr w:type="spellEnd"/>
      <w:r>
        <w:t xml:space="preserve"> </w:t>
      </w:r>
      <w:proofErr w:type="spellStart"/>
      <w:r>
        <w:t>verblend</w:t>
      </w:r>
      <w:proofErr w:type="spellEnd"/>
      <w:r>
        <w:t xml:space="preserve"> </w:t>
      </w:r>
      <w:proofErr w:type="spellStart"/>
      <w:r>
        <w:t>wolten</w:t>
      </w:r>
      <w:proofErr w:type="spellEnd"/>
      <w:r>
        <w:t xml:space="preserve"> </w:t>
      </w:r>
      <w:proofErr w:type="spellStart"/>
      <w:r>
        <w:t>bleyben</w:t>
      </w:r>
      <w:proofErr w:type="spellEnd"/>
      <w:r>
        <w:t>.</w:t>
      </w:r>
    </w:p>
    <w:p w14:paraId="2FF5908C" w14:textId="77777777" w:rsidR="00E26195" w:rsidRDefault="00E26195" w:rsidP="00E26195">
      <w:pPr>
        <w:pStyle w:val="StandardWeb"/>
      </w:pPr>
      <w:r>
        <w:t xml:space="preserve">So </w:t>
      </w:r>
      <w:proofErr w:type="spellStart"/>
      <w:r>
        <w:t>mocht</w:t>
      </w:r>
      <w:proofErr w:type="spellEnd"/>
      <w:r>
        <w:t xml:space="preserve"> der </w:t>
      </w:r>
      <w:proofErr w:type="spellStart"/>
      <w:r>
        <w:t>keyser</w:t>
      </w:r>
      <w:proofErr w:type="spellEnd"/>
      <w:r>
        <w:t xml:space="preserve"> durch den </w:t>
      </w:r>
      <w:proofErr w:type="spellStart"/>
      <w:r>
        <w:t>gewalt</w:t>
      </w:r>
      <w:proofErr w:type="spellEnd"/>
      <w:r>
        <w:t xml:space="preserve"> </w:t>
      </w:r>
      <w:proofErr w:type="spellStart"/>
      <w:r>
        <w:t>ym</w:t>
      </w:r>
      <w:proofErr w:type="spellEnd"/>
      <w:r>
        <w:t xml:space="preserve"> </w:t>
      </w:r>
      <w:proofErr w:type="spellStart"/>
      <w:r>
        <w:t>heyligen</w:t>
      </w:r>
      <w:proofErr w:type="spellEnd"/>
      <w:r>
        <w:t xml:space="preserve"> </w:t>
      </w:r>
      <w:proofErr w:type="spellStart"/>
      <w:r>
        <w:t>Euangelio</w:t>
      </w:r>
      <w:proofErr w:type="spellEnd"/>
      <w:r>
        <w:t xml:space="preserve">/ durch Christum geben nach aller </w:t>
      </w:r>
      <w:proofErr w:type="spellStart"/>
      <w:r>
        <w:t>nodturfft</w:t>
      </w:r>
      <w:proofErr w:type="spellEnd"/>
      <w:r>
        <w:t xml:space="preserve">/ </w:t>
      </w:r>
      <w:proofErr w:type="spellStart"/>
      <w:r>
        <w:t>vnd</w:t>
      </w:r>
      <w:proofErr w:type="spellEnd"/>
      <w:r>
        <w:t xml:space="preserve"> mit der that handeln.</w:t>
      </w:r>
    </w:p>
    <w:p w14:paraId="7AB72764" w14:textId="77777777" w:rsidR="00E26195" w:rsidRDefault="00E26195" w:rsidP="00E26195">
      <w:pPr>
        <w:pStyle w:val="StandardWeb"/>
      </w:pPr>
      <w:r>
        <w:t xml:space="preserve">Auch der gleich an den Bapst mit der </w:t>
      </w:r>
      <w:proofErr w:type="spellStart"/>
      <w:r>
        <w:t>hochsten</w:t>
      </w:r>
      <w:proofErr w:type="spellEnd"/>
      <w:r>
        <w:t xml:space="preserve"> </w:t>
      </w:r>
      <w:proofErr w:type="spellStart"/>
      <w:r>
        <w:t>gutickeit</w:t>
      </w:r>
      <w:proofErr w:type="spellEnd"/>
      <w:r>
        <w:t xml:space="preserve"> vorsuchen/ den selbigen mit </w:t>
      </w:r>
      <w:proofErr w:type="spellStart"/>
      <w:r>
        <w:t>grund</w:t>
      </w:r>
      <w:proofErr w:type="spellEnd"/>
      <w:r>
        <w:t xml:space="preserve"> der </w:t>
      </w:r>
      <w:proofErr w:type="spellStart"/>
      <w:r>
        <w:t>heyligen</w:t>
      </w:r>
      <w:proofErr w:type="spellEnd"/>
      <w:r>
        <w:t xml:space="preserve"> </w:t>
      </w:r>
      <w:proofErr w:type="spellStart"/>
      <w:r>
        <w:t>schrifft</w:t>
      </w:r>
      <w:proofErr w:type="spellEnd"/>
      <w:r>
        <w:t xml:space="preserve"> </w:t>
      </w:r>
      <w:proofErr w:type="spellStart"/>
      <w:r>
        <w:t>vnd</w:t>
      </w:r>
      <w:proofErr w:type="spellEnd"/>
      <w:r>
        <w:t xml:space="preserve"> Christus selbst </w:t>
      </w:r>
      <w:proofErr w:type="spellStart"/>
      <w:r>
        <w:t>mund</w:t>
      </w:r>
      <w:proofErr w:type="spellEnd"/>
      <w:r>
        <w:t xml:space="preserve"> </w:t>
      </w:r>
      <w:proofErr w:type="spellStart"/>
      <w:r>
        <w:t>antzutzeygen</w:t>
      </w:r>
      <w:proofErr w:type="spellEnd"/>
      <w:r>
        <w:t xml:space="preserve">/ das der </w:t>
      </w:r>
      <w:proofErr w:type="spellStart"/>
      <w:r>
        <w:t>bapst</w:t>
      </w:r>
      <w:proofErr w:type="spellEnd"/>
      <w:r>
        <w:t xml:space="preserve"> </w:t>
      </w:r>
      <w:proofErr w:type="spellStart"/>
      <w:r>
        <w:t>warhafftig</w:t>
      </w:r>
      <w:proofErr w:type="spellEnd"/>
      <w:r>
        <w:t xml:space="preserve"> kein anderer </w:t>
      </w:r>
      <w:proofErr w:type="spellStart"/>
      <w:r>
        <w:t>dan</w:t>
      </w:r>
      <w:proofErr w:type="spellEnd"/>
      <w:r>
        <w:t xml:space="preserve"> </w:t>
      </w:r>
      <w:proofErr w:type="spellStart"/>
      <w:r>
        <w:t>einn</w:t>
      </w:r>
      <w:proofErr w:type="spellEnd"/>
      <w:r>
        <w:t xml:space="preserve"> </w:t>
      </w:r>
      <w:proofErr w:type="spellStart"/>
      <w:r>
        <w:t>Stadhelter</w:t>
      </w:r>
      <w:proofErr w:type="spellEnd"/>
      <w:r>
        <w:t xml:space="preserve"> des </w:t>
      </w:r>
      <w:proofErr w:type="spellStart"/>
      <w:r>
        <w:t>teuffels</w:t>
      </w:r>
      <w:proofErr w:type="spellEnd"/>
      <w:r>
        <w:t xml:space="preserve"> </w:t>
      </w:r>
      <w:proofErr w:type="spellStart"/>
      <w:r>
        <w:t>vnd</w:t>
      </w:r>
      <w:proofErr w:type="spellEnd"/>
      <w:r>
        <w:t xml:space="preserve"> selbst Antichristus ist/ so lang er sich </w:t>
      </w:r>
      <w:proofErr w:type="spellStart"/>
      <w:r>
        <w:t>nit</w:t>
      </w:r>
      <w:proofErr w:type="spellEnd"/>
      <w:r>
        <w:t xml:space="preserve"> erkennet </w:t>
      </w:r>
      <w:proofErr w:type="spellStart"/>
      <w:r>
        <w:t>vnd</w:t>
      </w:r>
      <w:proofErr w:type="spellEnd"/>
      <w:r>
        <w:t xml:space="preserve"> von seinem Antichristischen </w:t>
      </w:r>
      <w:proofErr w:type="spellStart"/>
      <w:r>
        <w:t>regiment</w:t>
      </w:r>
      <w:proofErr w:type="spellEnd"/>
      <w:r>
        <w:t xml:space="preserve"> absteht/ </w:t>
      </w:r>
      <w:proofErr w:type="spellStart"/>
      <w:r>
        <w:t>sodan</w:t>
      </w:r>
      <w:proofErr w:type="spellEnd"/>
      <w:r>
        <w:t xml:space="preserve"> der Bapst </w:t>
      </w:r>
      <w:proofErr w:type="spellStart"/>
      <w:r>
        <w:t>nit</w:t>
      </w:r>
      <w:proofErr w:type="spellEnd"/>
      <w:r>
        <w:t xml:space="preserve"> </w:t>
      </w:r>
      <w:proofErr w:type="spellStart"/>
      <w:r>
        <w:t>muglich</w:t>
      </w:r>
      <w:proofErr w:type="spellEnd"/>
      <w:r>
        <w:t xml:space="preserve"> mit allen seinen anhangen </w:t>
      </w:r>
      <w:proofErr w:type="spellStart"/>
      <w:r>
        <w:t>solichs</w:t>
      </w:r>
      <w:proofErr w:type="spellEnd"/>
      <w:r>
        <w:t xml:space="preserve"> mit einigem </w:t>
      </w:r>
      <w:proofErr w:type="spellStart"/>
      <w:r>
        <w:t>grundt</w:t>
      </w:r>
      <w:proofErr w:type="spellEnd"/>
      <w:r>
        <w:t xml:space="preserve"> der </w:t>
      </w:r>
      <w:proofErr w:type="spellStart"/>
      <w:r>
        <w:t>heyligen</w:t>
      </w:r>
      <w:proofErr w:type="spellEnd"/>
      <w:r>
        <w:t xml:space="preserve"> </w:t>
      </w:r>
      <w:proofErr w:type="spellStart"/>
      <w:r>
        <w:t>schrifft</w:t>
      </w:r>
      <w:proofErr w:type="spellEnd"/>
      <w:r>
        <w:t xml:space="preserve"> </w:t>
      </w:r>
      <w:proofErr w:type="spellStart"/>
      <w:r>
        <w:t>abtzuleynen</w:t>
      </w:r>
      <w:proofErr w:type="spellEnd"/>
      <w:r>
        <w:t xml:space="preserve"> oder </w:t>
      </w:r>
      <w:proofErr w:type="spellStart"/>
      <w:r>
        <w:t>zuuerlaugnen</w:t>
      </w:r>
      <w:proofErr w:type="spellEnd"/>
      <w:r>
        <w:t xml:space="preserve">/ </w:t>
      </w:r>
      <w:proofErr w:type="spellStart"/>
      <w:r>
        <w:t>deszhalb</w:t>
      </w:r>
      <w:proofErr w:type="spellEnd"/>
      <w:r>
        <w:t xml:space="preserve"> durch den </w:t>
      </w:r>
      <w:proofErr w:type="spellStart"/>
      <w:r>
        <w:t>keyser</w:t>
      </w:r>
      <w:proofErr w:type="spellEnd"/>
      <w:r>
        <w:t xml:space="preserve"> </w:t>
      </w:r>
      <w:proofErr w:type="spellStart"/>
      <w:r>
        <w:t>auff</w:t>
      </w:r>
      <w:proofErr w:type="spellEnd"/>
      <w:r>
        <w:t xml:space="preserve"> das aller </w:t>
      </w:r>
      <w:proofErr w:type="spellStart"/>
      <w:r>
        <w:t>tugentlicyst</w:t>
      </w:r>
      <w:proofErr w:type="spellEnd"/>
      <w:r>
        <w:t xml:space="preserve"> </w:t>
      </w:r>
      <w:proofErr w:type="spellStart"/>
      <w:r>
        <w:t>vnd</w:t>
      </w:r>
      <w:proofErr w:type="spellEnd"/>
      <w:r>
        <w:t xml:space="preserve"> </w:t>
      </w:r>
      <w:proofErr w:type="spellStart"/>
      <w:r>
        <w:t>bruderlicher</w:t>
      </w:r>
      <w:proofErr w:type="spellEnd"/>
      <w:r>
        <w:t xml:space="preserve"> </w:t>
      </w:r>
      <w:proofErr w:type="spellStart"/>
      <w:r>
        <w:t>weysze</w:t>
      </w:r>
      <w:proofErr w:type="spellEnd"/>
      <w:r>
        <w:t xml:space="preserve"> </w:t>
      </w:r>
      <w:proofErr w:type="spellStart"/>
      <w:r>
        <w:t>zuermanen</w:t>
      </w:r>
      <w:proofErr w:type="spellEnd"/>
      <w:r>
        <w:t xml:space="preserve">/ das er von seiner </w:t>
      </w:r>
      <w:proofErr w:type="spellStart"/>
      <w:r>
        <w:t>yrrung</w:t>
      </w:r>
      <w:proofErr w:type="spellEnd"/>
      <w:r>
        <w:t xml:space="preserve"> </w:t>
      </w:r>
      <w:proofErr w:type="spellStart"/>
      <w:r>
        <w:t>abstehn</w:t>
      </w:r>
      <w:proofErr w:type="spellEnd"/>
      <w:r>
        <w:t xml:space="preserve"> </w:t>
      </w:r>
      <w:proofErr w:type="spellStart"/>
      <w:r>
        <w:t>vnd</w:t>
      </w:r>
      <w:proofErr w:type="spellEnd"/>
      <w:r>
        <w:t xml:space="preserve"> sich wider </w:t>
      </w:r>
      <w:proofErr w:type="spellStart"/>
      <w:r>
        <w:t>auff</w:t>
      </w:r>
      <w:proofErr w:type="spellEnd"/>
      <w:r>
        <w:t xml:space="preserve"> den weg </w:t>
      </w:r>
      <w:proofErr w:type="spellStart"/>
      <w:r>
        <w:t>vnd</w:t>
      </w:r>
      <w:proofErr w:type="spellEnd"/>
      <w:r>
        <w:t xml:space="preserve"> </w:t>
      </w:r>
      <w:proofErr w:type="spellStart"/>
      <w:r>
        <w:t>befelh</w:t>
      </w:r>
      <w:proofErr w:type="spellEnd"/>
      <w:r>
        <w:t xml:space="preserve"> Christi </w:t>
      </w:r>
      <w:proofErr w:type="spellStart"/>
      <w:r>
        <w:t>furen</w:t>
      </w:r>
      <w:proofErr w:type="spellEnd"/>
      <w:r>
        <w:t xml:space="preserve"> lassen/ </w:t>
      </w:r>
      <w:proofErr w:type="spellStart"/>
      <w:r>
        <w:t>vnd</w:t>
      </w:r>
      <w:proofErr w:type="spellEnd"/>
      <w:r>
        <w:t xml:space="preserve"> also durch die </w:t>
      </w:r>
      <w:proofErr w:type="spellStart"/>
      <w:r>
        <w:t>gnade</w:t>
      </w:r>
      <w:proofErr w:type="spellEnd"/>
      <w:r>
        <w:t xml:space="preserve"> </w:t>
      </w:r>
      <w:proofErr w:type="spellStart"/>
      <w:r>
        <w:t>gottis</w:t>
      </w:r>
      <w:proofErr w:type="spellEnd"/>
      <w:r>
        <w:t xml:space="preserve"> ein </w:t>
      </w:r>
      <w:proofErr w:type="spellStart"/>
      <w:r>
        <w:t>warer</w:t>
      </w:r>
      <w:proofErr w:type="spellEnd"/>
      <w:r>
        <w:t xml:space="preserve"> </w:t>
      </w:r>
      <w:proofErr w:type="spellStart"/>
      <w:r>
        <w:t>vicari</w:t>
      </w:r>
      <w:proofErr w:type="spellEnd"/>
      <w:r>
        <w:t xml:space="preserve"> Christi </w:t>
      </w:r>
      <w:proofErr w:type="spellStart"/>
      <w:r>
        <w:t>vnsers</w:t>
      </w:r>
      <w:proofErr w:type="spellEnd"/>
      <w:r>
        <w:t xml:space="preserve"> </w:t>
      </w:r>
      <w:proofErr w:type="spellStart"/>
      <w:r>
        <w:t>hern</w:t>
      </w:r>
      <w:proofErr w:type="spellEnd"/>
      <w:r>
        <w:t xml:space="preserve"> zu werden. </w:t>
      </w:r>
      <w:proofErr w:type="spellStart"/>
      <w:r>
        <w:t>DXie</w:t>
      </w:r>
      <w:proofErr w:type="spellEnd"/>
      <w:r>
        <w:t xml:space="preserve"> schaff Christi nach dem </w:t>
      </w:r>
      <w:proofErr w:type="spellStart"/>
      <w:r>
        <w:t>befelh</w:t>
      </w:r>
      <w:proofErr w:type="spellEnd"/>
      <w:r>
        <w:t xml:space="preserve"> </w:t>
      </w:r>
      <w:proofErr w:type="spellStart"/>
      <w:r>
        <w:t>ym</w:t>
      </w:r>
      <w:proofErr w:type="spellEnd"/>
      <w:r>
        <w:t xml:space="preserve"> </w:t>
      </w:r>
      <w:proofErr w:type="spellStart"/>
      <w:r>
        <w:t>heyligen</w:t>
      </w:r>
      <w:proofErr w:type="spellEnd"/>
      <w:r>
        <w:t xml:space="preserve"> </w:t>
      </w:r>
      <w:proofErr w:type="spellStart"/>
      <w:r>
        <w:t>Euangelio</w:t>
      </w:r>
      <w:proofErr w:type="spellEnd"/>
      <w:r>
        <w:t xml:space="preserve"> </w:t>
      </w:r>
      <w:proofErr w:type="spellStart"/>
      <w:r>
        <w:t>further</w:t>
      </w:r>
      <w:proofErr w:type="spellEnd"/>
      <w:r>
        <w:t xml:space="preserve"> </w:t>
      </w:r>
      <w:proofErr w:type="spellStart"/>
      <w:r>
        <w:t>zuweyden</w:t>
      </w:r>
      <w:proofErr w:type="spellEnd"/>
      <w:r>
        <w:t xml:space="preserve"> die </w:t>
      </w:r>
      <w:proofErr w:type="spellStart"/>
      <w:r>
        <w:t>schinderey</w:t>
      </w:r>
      <w:proofErr w:type="spellEnd"/>
      <w:r>
        <w:t xml:space="preserve"> </w:t>
      </w:r>
      <w:proofErr w:type="spellStart"/>
      <w:r>
        <w:t>vnd</w:t>
      </w:r>
      <w:proofErr w:type="spellEnd"/>
      <w:r>
        <w:t xml:space="preserve"> was von </w:t>
      </w:r>
      <w:proofErr w:type="spellStart"/>
      <w:r>
        <w:t>onnotigen</w:t>
      </w:r>
      <w:proofErr w:type="spellEnd"/>
      <w:r>
        <w:t xml:space="preserve"> </w:t>
      </w:r>
      <w:proofErr w:type="spellStart"/>
      <w:r>
        <w:t>pfaffen</w:t>
      </w:r>
      <w:proofErr w:type="spellEnd"/>
      <w:r>
        <w:t xml:space="preserve"> </w:t>
      </w:r>
      <w:proofErr w:type="spellStart"/>
      <w:r>
        <w:t>vnd</w:t>
      </w:r>
      <w:proofErr w:type="spellEnd"/>
      <w:r>
        <w:t xml:space="preserve"> </w:t>
      </w:r>
      <w:proofErr w:type="spellStart"/>
      <w:r>
        <w:t>munchen</w:t>
      </w:r>
      <w:proofErr w:type="spellEnd"/>
      <w:r>
        <w:t xml:space="preserve"> erkennet wurde/ </w:t>
      </w:r>
      <w:proofErr w:type="spellStart"/>
      <w:r>
        <w:t>dasselbig</w:t>
      </w:r>
      <w:proofErr w:type="spellEnd"/>
      <w:r>
        <w:t xml:space="preserve"> durch den </w:t>
      </w:r>
      <w:proofErr w:type="spellStart"/>
      <w:r>
        <w:t>keyszer</w:t>
      </w:r>
      <w:proofErr w:type="spellEnd"/>
      <w:r>
        <w:t xml:space="preserve"> oder ein </w:t>
      </w:r>
      <w:proofErr w:type="spellStart"/>
      <w:r>
        <w:t>warhafftig</w:t>
      </w:r>
      <w:proofErr w:type="spellEnd"/>
      <w:r>
        <w:t xml:space="preserve"> Christlich Concilium abgethan/ oder mit der </w:t>
      </w:r>
      <w:proofErr w:type="spellStart"/>
      <w:r>
        <w:t>zeyt</w:t>
      </w:r>
      <w:proofErr w:type="spellEnd"/>
      <w:r>
        <w:t xml:space="preserve"> </w:t>
      </w:r>
      <w:proofErr w:type="spellStart"/>
      <w:r>
        <w:t>auszsterben</w:t>
      </w:r>
      <w:proofErr w:type="spellEnd"/>
      <w:r>
        <w:t xml:space="preserve"> lassen/ </w:t>
      </w:r>
      <w:proofErr w:type="spellStart"/>
      <w:r>
        <w:t>vnd</w:t>
      </w:r>
      <w:proofErr w:type="spellEnd"/>
      <w:r>
        <w:t xml:space="preserve"> die selbigen </w:t>
      </w:r>
      <w:proofErr w:type="spellStart"/>
      <w:r>
        <w:t>vberige</w:t>
      </w:r>
      <w:proofErr w:type="spellEnd"/>
      <w:r>
        <w:t xml:space="preserve"> guter </w:t>
      </w:r>
      <w:proofErr w:type="spellStart"/>
      <w:r>
        <w:t>got</w:t>
      </w:r>
      <w:proofErr w:type="spellEnd"/>
      <w:r>
        <w:t xml:space="preserve"> zu ehren zu nutze </w:t>
      </w:r>
      <w:proofErr w:type="spellStart"/>
      <w:r>
        <w:t>gemeyner</w:t>
      </w:r>
      <w:proofErr w:type="spellEnd"/>
      <w:r>
        <w:t xml:space="preserve"> Christenheit </w:t>
      </w:r>
      <w:proofErr w:type="spellStart"/>
      <w:r>
        <w:t>vnd</w:t>
      </w:r>
      <w:proofErr w:type="spellEnd"/>
      <w:r>
        <w:t xml:space="preserve"> gemeinem nutze </w:t>
      </w:r>
      <w:proofErr w:type="spellStart"/>
      <w:r>
        <w:t>zuuordienen</w:t>
      </w:r>
      <w:proofErr w:type="spellEnd"/>
      <w:r>
        <w:t>.</w:t>
      </w:r>
    </w:p>
    <w:p w14:paraId="5F6F340B" w14:textId="77777777" w:rsidR="00E26195" w:rsidRDefault="00E26195" w:rsidP="00E26195">
      <w:pPr>
        <w:pStyle w:val="StandardWeb"/>
      </w:pPr>
      <w:r>
        <w:t xml:space="preserve">Wo aber der Bapst durch den </w:t>
      </w:r>
      <w:proofErr w:type="spellStart"/>
      <w:r>
        <w:t>teuffel</w:t>
      </w:r>
      <w:proofErr w:type="spellEnd"/>
      <w:r>
        <w:t xml:space="preserve"> </w:t>
      </w:r>
      <w:proofErr w:type="spellStart"/>
      <w:r>
        <w:t>gantz</w:t>
      </w:r>
      <w:proofErr w:type="spellEnd"/>
      <w:r>
        <w:t xml:space="preserve"> besessen sich nit erkennen oder dem Keyser gehorsam sein </w:t>
      </w:r>
      <w:proofErr w:type="spellStart"/>
      <w:r>
        <w:t>wolt</w:t>
      </w:r>
      <w:proofErr w:type="spellEnd"/>
      <w:r>
        <w:t xml:space="preserve">/ wie er doch vor </w:t>
      </w:r>
      <w:proofErr w:type="spellStart"/>
      <w:r>
        <w:t>got</w:t>
      </w:r>
      <w:proofErr w:type="spellEnd"/>
      <w:r>
        <w:t xml:space="preserve"> </w:t>
      </w:r>
      <w:proofErr w:type="spellStart"/>
      <w:r>
        <w:t>vnd</w:t>
      </w:r>
      <w:proofErr w:type="spellEnd"/>
      <w:r>
        <w:t xml:space="preserve"> in </w:t>
      </w:r>
      <w:proofErr w:type="spellStart"/>
      <w:r>
        <w:t>krafft</w:t>
      </w:r>
      <w:proofErr w:type="spellEnd"/>
      <w:r>
        <w:t xml:space="preserve"> des waren </w:t>
      </w:r>
      <w:proofErr w:type="spellStart"/>
      <w:r>
        <w:t>Euangelii</w:t>
      </w:r>
      <w:proofErr w:type="spellEnd"/>
      <w:r>
        <w:t xml:space="preserve"> schuldig das/ das auch der </w:t>
      </w:r>
      <w:proofErr w:type="spellStart"/>
      <w:r>
        <w:t>Babst</w:t>
      </w:r>
      <w:proofErr w:type="spellEnd"/>
      <w:r>
        <w:t xml:space="preserve"> mit allen den seinen durch keinen </w:t>
      </w:r>
      <w:proofErr w:type="spellStart"/>
      <w:r>
        <w:t>grund</w:t>
      </w:r>
      <w:proofErr w:type="spellEnd"/>
      <w:r>
        <w:t xml:space="preserve"> der </w:t>
      </w:r>
      <w:proofErr w:type="spellStart"/>
      <w:r>
        <w:t>heyligen</w:t>
      </w:r>
      <w:proofErr w:type="spellEnd"/>
      <w:r>
        <w:t xml:space="preserve"> </w:t>
      </w:r>
      <w:proofErr w:type="spellStart"/>
      <w:r>
        <w:t>schrifft</w:t>
      </w:r>
      <w:proofErr w:type="spellEnd"/>
      <w:r>
        <w:t xml:space="preserve"> widderreden mag/ so hat der Kayser recht fug/ </w:t>
      </w:r>
      <w:proofErr w:type="spellStart"/>
      <w:r>
        <w:t>vnd</w:t>
      </w:r>
      <w:proofErr w:type="spellEnd"/>
      <w:r>
        <w:t xml:space="preserve"> ist </w:t>
      </w:r>
      <w:proofErr w:type="spellStart"/>
      <w:r>
        <w:t>fur</w:t>
      </w:r>
      <w:proofErr w:type="spellEnd"/>
      <w:r>
        <w:t xml:space="preserve"> </w:t>
      </w:r>
      <w:proofErr w:type="spellStart"/>
      <w:r>
        <w:t>got</w:t>
      </w:r>
      <w:proofErr w:type="spellEnd"/>
      <w:r>
        <w:t xml:space="preserve"> schuldig mit aller seiner macht/ gegen den Bapst </w:t>
      </w:r>
      <w:proofErr w:type="spellStart"/>
      <w:r>
        <w:t>zuhandeln</w:t>
      </w:r>
      <w:proofErr w:type="spellEnd"/>
      <w:r>
        <w:t xml:space="preserve">/ als gegen einen </w:t>
      </w:r>
      <w:proofErr w:type="spellStart"/>
      <w:r>
        <w:t>abtrennigen</w:t>
      </w:r>
      <w:proofErr w:type="spellEnd"/>
      <w:r>
        <w:t xml:space="preserve"> </w:t>
      </w:r>
      <w:proofErr w:type="spellStart"/>
      <w:r>
        <w:t>ketzer</w:t>
      </w:r>
      <w:proofErr w:type="spellEnd"/>
      <w:r>
        <w:t xml:space="preserve"> </w:t>
      </w:r>
      <w:proofErr w:type="spellStart"/>
      <w:r>
        <w:t>vnd</w:t>
      </w:r>
      <w:proofErr w:type="spellEnd"/>
      <w:r>
        <w:t xml:space="preserve"> Antichristus/ </w:t>
      </w:r>
      <w:proofErr w:type="spellStart"/>
      <w:r>
        <w:t>vnd</w:t>
      </w:r>
      <w:proofErr w:type="spellEnd"/>
      <w:r>
        <w:t xml:space="preserve"> zu solchem mag der Keyser die Antichristischen guter/ die </w:t>
      </w:r>
      <w:proofErr w:type="spellStart"/>
      <w:r>
        <w:t>ytzundt</w:t>
      </w:r>
      <w:proofErr w:type="spellEnd"/>
      <w:r>
        <w:t xml:space="preserve"> geistlich </w:t>
      </w:r>
      <w:proofErr w:type="spellStart"/>
      <w:r>
        <w:t>gutter</w:t>
      </w:r>
      <w:proofErr w:type="spellEnd"/>
      <w:r>
        <w:t xml:space="preserve"> </w:t>
      </w:r>
      <w:proofErr w:type="spellStart"/>
      <w:r>
        <w:t>genant</w:t>
      </w:r>
      <w:proofErr w:type="spellEnd"/>
      <w:r>
        <w:t xml:space="preserve">/ gebrauchen nach aller </w:t>
      </w:r>
      <w:proofErr w:type="spellStart"/>
      <w:r>
        <w:t>nodturfft</w:t>
      </w:r>
      <w:proofErr w:type="spellEnd"/>
      <w:r>
        <w:t xml:space="preserve">/ </w:t>
      </w:r>
      <w:proofErr w:type="spellStart"/>
      <w:r>
        <w:t>Dartzu</w:t>
      </w:r>
      <w:proofErr w:type="spellEnd"/>
      <w:r>
        <w:t xml:space="preserve"> werden </w:t>
      </w:r>
      <w:proofErr w:type="spellStart"/>
      <w:r>
        <w:t>vnser</w:t>
      </w:r>
      <w:proofErr w:type="spellEnd"/>
      <w:r>
        <w:t xml:space="preserve"> </w:t>
      </w:r>
      <w:proofErr w:type="spellStart"/>
      <w:r>
        <w:t>geystliche</w:t>
      </w:r>
      <w:proofErr w:type="spellEnd"/>
      <w:r>
        <w:t xml:space="preserve"> </w:t>
      </w:r>
      <w:proofErr w:type="spellStart"/>
      <w:r>
        <w:t>Fursten</w:t>
      </w:r>
      <w:proofErr w:type="spellEnd"/>
      <w:r>
        <w:t xml:space="preserve"> mit allen </w:t>
      </w:r>
      <w:proofErr w:type="spellStart"/>
      <w:r>
        <w:t>Clostern</w:t>
      </w:r>
      <w:proofErr w:type="spellEnd"/>
      <w:r>
        <w:t xml:space="preserve"> </w:t>
      </w:r>
      <w:proofErr w:type="spellStart"/>
      <w:r>
        <w:t>vnd</w:t>
      </w:r>
      <w:proofErr w:type="spellEnd"/>
      <w:r>
        <w:t xml:space="preserve"> </w:t>
      </w:r>
      <w:proofErr w:type="spellStart"/>
      <w:r>
        <w:t>pfaffen</w:t>
      </w:r>
      <w:proofErr w:type="spellEnd"/>
      <w:r>
        <w:t xml:space="preserve"> </w:t>
      </w:r>
      <w:proofErr w:type="spellStart"/>
      <w:r>
        <w:t>helffen</w:t>
      </w:r>
      <w:proofErr w:type="spellEnd"/>
      <w:r>
        <w:t xml:space="preserve"> </w:t>
      </w:r>
      <w:proofErr w:type="spellStart"/>
      <w:r>
        <w:t>vnd</w:t>
      </w:r>
      <w:proofErr w:type="spellEnd"/>
      <w:r>
        <w:t xml:space="preserve"> darstrecken </w:t>
      </w:r>
      <w:proofErr w:type="spellStart"/>
      <w:r>
        <w:t>mussen</w:t>
      </w:r>
      <w:proofErr w:type="spellEnd"/>
      <w:r>
        <w:t xml:space="preserve">. </w:t>
      </w:r>
      <w:proofErr w:type="spellStart"/>
      <w:r>
        <w:t>Alszo</w:t>
      </w:r>
      <w:proofErr w:type="spellEnd"/>
      <w:r>
        <w:t xml:space="preserve"> </w:t>
      </w:r>
      <w:proofErr w:type="spellStart"/>
      <w:r>
        <w:t>wurt</w:t>
      </w:r>
      <w:proofErr w:type="spellEnd"/>
      <w:r>
        <w:t xml:space="preserve"> das Antichristus reich durch sein selbst guter/ als durch sein </w:t>
      </w:r>
      <w:proofErr w:type="spellStart"/>
      <w:r>
        <w:t>eygen</w:t>
      </w:r>
      <w:proofErr w:type="spellEnd"/>
      <w:r>
        <w:t xml:space="preserve"> </w:t>
      </w:r>
      <w:proofErr w:type="spellStart"/>
      <w:r>
        <w:t>schwert</w:t>
      </w:r>
      <w:proofErr w:type="spellEnd"/>
      <w:r>
        <w:t xml:space="preserve"> </w:t>
      </w:r>
      <w:proofErr w:type="spellStart"/>
      <w:r>
        <w:t>vndertruckt</w:t>
      </w:r>
      <w:proofErr w:type="spellEnd"/>
      <w:r>
        <w:t xml:space="preserve"> </w:t>
      </w:r>
      <w:proofErr w:type="spellStart"/>
      <w:r>
        <w:t>vnd</w:t>
      </w:r>
      <w:proofErr w:type="spellEnd"/>
      <w:r>
        <w:t xml:space="preserve"> erschlagen werden/ </w:t>
      </w:r>
      <w:proofErr w:type="spellStart"/>
      <w:r>
        <w:t>vnd</w:t>
      </w:r>
      <w:proofErr w:type="spellEnd"/>
      <w:r>
        <w:t xml:space="preserve"> also der </w:t>
      </w:r>
      <w:proofErr w:type="spellStart"/>
      <w:r>
        <w:t>teuffel</w:t>
      </w:r>
      <w:proofErr w:type="spellEnd"/>
      <w:r>
        <w:t xml:space="preserve"> sein Antichristische guter genommen </w:t>
      </w:r>
      <w:proofErr w:type="spellStart"/>
      <w:r>
        <w:t>vnd</w:t>
      </w:r>
      <w:proofErr w:type="spellEnd"/>
      <w:r>
        <w:t xml:space="preserve"> zu dem </w:t>
      </w:r>
      <w:proofErr w:type="spellStart"/>
      <w:r>
        <w:t>warhafftigen</w:t>
      </w:r>
      <w:proofErr w:type="spellEnd"/>
      <w:r>
        <w:t xml:space="preserve"> </w:t>
      </w:r>
      <w:proofErr w:type="spellStart"/>
      <w:r>
        <w:t>dinst</w:t>
      </w:r>
      <w:proofErr w:type="spellEnd"/>
      <w:r>
        <w:t xml:space="preserve"> </w:t>
      </w:r>
      <w:proofErr w:type="spellStart"/>
      <w:r>
        <w:t>gottis</w:t>
      </w:r>
      <w:proofErr w:type="spellEnd"/>
      <w:r>
        <w:t xml:space="preserve"> gebraucht/ </w:t>
      </w:r>
      <w:proofErr w:type="spellStart"/>
      <w:r>
        <w:t>dan</w:t>
      </w:r>
      <w:proofErr w:type="spellEnd"/>
      <w:r>
        <w:t xml:space="preserve"> kein </w:t>
      </w:r>
      <w:proofErr w:type="spellStart"/>
      <w:r>
        <w:t>grossern</w:t>
      </w:r>
      <w:proofErr w:type="spellEnd"/>
      <w:r>
        <w:t xml:space="preserve"> </w:t>
      </w:r>
      <w:proofErr w:type="spellStart"/>
      <w:r>
        <w:t>dinst</w:t>
      </w:r>
      <w:proofErr w:type="spellEnd"/>
      <w:r>
        <w:t xml:space="preserve"> </w:t>
      </w:r>
      <w:proofErr w:type="spellStart"/>
      <w:r>
        <w:t>vnserm</w:t>
      </w:r>
      <w:proofErr w:type="spellEnd"/>
      <w:r>
        <w:t xml:space="preserve"> </w:t>
      </w:r>
      <w:proofErr w:type="spellStart"/>
      <w:r>
        <w:t>got</w:t>
      </w:r>
      <w:proofErr w:type="spellEnd"/>
      <w:r>
        <w:t xml:space="preserve"> </w:t>
      </w:r>
      <w:proofErr w:type="spellStart"/>
      <w:r>
        <w:t>mogen</w:t>
      </w:r>
      <w:proofErr w:type="spellEnd"/>
      <w:r>
        <w:t xml:space="preserve"> wir thun/ </w:t>
      </w:r>
      <w:proofErr w:type="spellStart"/>
      <w:r>
        <w:t>dan</w:t>
      </w:r>
      <w:proofErr w:type="spellEnd"/>
      <w:r>
        <w:t xml:space="preserve"> in </w:t>
      </w:r>
      <w:proofErr w:type="spellStart"/>
      <w:r>
        <w:t>vns</w:t>
      </w:r>
      <w:proofErr w:type="spellEnd"/>
      <w:r>
        <w:t xml:space="preserve"> tilgen/ die Antichristus </w:t>
      </w:r>
      <w:proofErr w:type="spellStart"/>
      <w:r>
        <w:t>verfurung</w:t>
      </w:r>
      <w:proofErr w:type="spellEnd"/>
      <w:r>
        <w:t>.</w:t>
      </w:r>
    </w:p>
    <w:p w14:paraId="482C68A1" w14:textId="77777777" w:rsidR="00E26195" w:rsidRDefault="00E26195" w:rsidP="00E26195">
      <w:pPr>
        <w:pStyle w:val="StandardWeb"/>
      </w:pPr>
      <w:r>
        <w:t xml:space="preserve">Aber zu wissen ist not/ das </w:t>
      </w:r>
      <w:proofErr w:type="spellStart"/>
      <w:r>
        <w:t>vornemlichst</w:t>
      </w:r>
      <w:proofErr w:type="spellEnd"/>
      <w:r>
        <w:t xml:space="preserve"> </w:t>
      </w:r>
      <w:proofErr w:type="spellStart"/>
      <w:r>
        <w:t>vnd</w:t>
      </w:r>
      <w:proofErr w:type="spellEnd"/>
      <w:r>
        <w:t xml:space="preserve"> recht </w:t>
      </w:r>
      <w:proofErr w:type="spellStart"/>
      <w:r>
        <w:t>waffen</w:t>
      </w:r>
      <w:proofErr w:type="spellEnd"/>
      <w:r>
        <w:t xml:space="preserve"> zu solchem/ Nemlich/ das lebendig </w:t>
      </w:r>
      <w:proofErr w:type="spellStart"/>
      <w:r>
        <w:t>wort</w:t>
      </w:r>
      <w:proofErr w:type="spellEnd"/>
      <w:r>
        <w:t xml:space="preserve"> </w:t>
      </w:r>
      <w:proofErr w:type="spellStart"/>
      <w:r>
        <w:t>gotis</w:t>
      </w:r>
      <w:proofErr w:type="spellEnd"/>
      <w:r>
        <w:t xml:space="preserve"> </w:t>
      </w:r>
      <w:proofErr w:type="spellStart"/>
      <w:r>
        <w:t>ym</w:t>
      </w:r>
      <w:proofErr w:type="spellEnd"/>
      <w:r>
        <w:t xml:space="preserve"> </w:t>
      </w:r>
      <w:proofErr w:type="spellStart"/>
      <w:r>
        <w:t>heyligen</w:t>
      </w:r>
      <w:proofErr w:type="spellEnd"/>
      <w:r>
        <w:t xml:space="preserve"> </w:t>
      </w:r>
      <w:proofErr w:type="spellStart"/>
      <w:r>
        <w:t>Euagelio</w:t>
      </w:r>
      <w:proofErr w:type="spellEnd"/>
      <w:r>
        <w:t xml:space="preserve">/ </w:t>
      </w:r>
      <w:proofErr w:type="spellStart"/>
      <w:r>
        <w:t>welchs</w:t>
      </w:r>
      <w:proofErr w:type="spellEnd"/>
      <w:r>
        <w:t xml:space="preserve"> das </w:t>
      </w:r>
      <w:proofErr w:type="spellStart"/>
      <w:r>
        <w:t>warhafftig</w:t>
      </w:r>
      <w:proofErr w:type="spellEnd"/>
      <w:r>
        <w:t xml:space="preserve"> </w:t>
      </w:r>
      <w:proofErr w:type="spellStart"/>
      <w:r>
        <w:t>waffen</w:t>
      </w:r>
      <w:proofErr w:type="spellEnd"/>
      <w:r>
        <w:t xml:space="preserve"> ist/ das den </w:t>
      </w:r>
      <w:proofErr w:type="spellStart"/>
      <w:r>
        <w:t>Antichristum</w:t>
      </w:r>
      <w:proofErr w:type="spellEnd"/>
      <w:r>
        <w:t xml:space="preserve"> </w:t>
      </w:r>
      <w:proofErr w:type="spellStart"/>
      <w:r>
        <w:t>tzu</w:t>
      </w:r>
      <w:proofErr w:type="spellEnd"/>
      <w:r>
        <w:t xml:space="preserve"> </w:t>
      </w:r>
      <w:proofErr w:type="spellStart"/>
      <w:r>
        <w:t>boden</w:t>
      </w:r>
      <w:proofErr w:type="spellEnd"/>
      <w:r>
        <w:t xml:space="preserve"> </w:t>
      </w:r>
      <w:proofErr w:type="spellStart"/>
      <w:r>
        <w:t>stossen</w:t>
      </w:r>
      <w:proofErr w:type="spellEnd"/>
      <w:r>
        <w:t xml:space="preserve"> wurdet/ </w:t>
      </w:r>
      <w:proofErr w:type="spellStart"/>
      <w:r>
        <w:t>dan</w:t>
      </w:r>
      <w:proofErr w:type="spellEnd"/>
      <w:r>
        <w:t xml:space="preserve"> wo das </w:t>
      </w:r>
      <w:proofErr w:type="spellStart"/>
      <w:r>
        <w:t>Euangelium</w:t>
      </w:r>
      <w:proofErr w:type="spellEnd"/>
      <w:r>
        <w:t xml:space="preserve"> frey/ wie Christus </w:t>
      </w:r>
      <w:proofErr w:type="spellStart"/>
      <w:r>
        <w:t>gepotten</w:t>
      </w:r>
      <w:proofErr w:type="spellEnd"/>
      <w:r>
        <w:t xml:space="preserve">/ geprediget </w:t>
      </w:r>
      <w:proofErr w:type="spellStart"/>
      <w:r>
        <w:t>wurdt</w:t>
      </w:r>
      <w:proofErr w:type="spellEnd"/>
      <w:r>
        <w:t xml:space="preserve">/ so </w:t>
      </w:r>
      <w:proofErr w:type="spellStart"/>
      <w:r>
        <w:t>musz</w:t>
      </w:r>
      <w:proofErr w:type="spellEnd"/>
      <w:r>
        <w:t xml:space="preserve"> das </w:t>
      </w:r>
      <w:proofErr w:type="spellStart"/>
      <w:r>
        <w:t>teuffelisch</w:t>
      </w:r>
      <w:proofErr w:type="spellEnd"/>
      <w:r>
        <w:t xml:space="preserve"> </w:t>
      </w:r>
      <w:proofErr w:type="spellStart"/>
      <w:r>
        <w:t>Bapstlich</w:t>
      </w:r>
      <w:proofErr w:type="spellEnd"/>
      <w:r>
        <w:t xml:space="preserve"> </w:t>
      </w:r>
      <w:proofErr w:type="spellStart"/>
      <w:r>
        <w:t>gesetz</w:t>
      </w:r>
      <w:proofErr w:type="spellEnd"/>
      <w:r>
        <w:t xml:space="preserve"> mit allen Antichristischen </w:t>
      </w:r>
      <w:proofErr w:type="spellStart"/>
      <w:r>
        <w:t>leren</w:t>
      </w:r>
      <w:proofErr w:type="spellEnd"/>
      <w:r>
        <w:t xml:space="preserve"> </w:t>
      </w:r>
      <w:proofErr w:type="spellStart"/>
      <w:r>
        <w:t>vntergan</w:t>
      </w:r>
      <w:proofErr w:type="spellEnd"/>
      <w:r>
        <w:t xml:space="preserve">/ wo der Kayser diese </w:t>
      </w:r>
      <w:proofErr w:type="spellStart"/>
      <w:r>
        <w:t>sach</w:t>
      </w:r>
      <w:proofErr w:type="spellEnd"/>
      <w:r>
        <w:t xml:space="preserve"> recht </w:t>
      </w:r>
      <w:proofErr w:type="spellStart"/>
      <w:r>
        <w:t>vassen</w:t>
      </w:r>
      <w:proofErr w:type="spellEnd"/>
      <w:r>
        <w:t xml:space="preserve"> wurde/ durch die </w:t>
      </w:r>
      <w:proofErr w:type="spellStart"/>
      <w:r>
        <w:t>gnade</w:t>
      </w:r>
      <w:proofErr w:type="spellEnd"/>
      <w:r>
        <w:t xml:space="preserve"> </w:t>
      </w:r>
      <w:proofErr w:type="spellStart"/>
      <w:r>
        <w:t>gottis</w:t>
      </w:r>
      <w:proofErr w:type="spellEnd"/>
      <w:r>
        <w:t xml:space="preserve">/ so </w:t>
      </w:r>
      <w:proofErr w:type="spellStart"/>
      <w:r>
        <w:t>wirt</w:t>
      </w:r>
      <w:proofErr w:type="spellEnd"/>
      <w:r>
        <w:t xml:space="preserve"> </w:t>
      </w:r>
      <w:proofErr w:type="spellStart"/>
      <w:r>
        <w:t>yhm</w:t>
      </w:r>
      <w:proofErr w:type="spellEnd"/>
      <w:r>
        <w:t xml:space="preserve"> </w:t>
      </w:r>
      <w:proofErr w:type="spellStart"/>
      <w:r>
        <w:t>got</w:t>
      </w:r>
      <w:proofErr w:type="spellEnd"/>
      <w:r>
        <w:t xml:space="preserve"> </w:t>
      </w:r>
      <w:proofErr w:type="spellStart"/>
      <w:r>
        <w:t>weiszheit</w:t>
      </w:r>
      <w:proofErr w:type="spellEnd"/>
      <w:r>
        <w:t xml:space="preserve"> </w:t>
      </w:r>
      <w:proofErr w:type="spellStart"/>
      <w:r>
        <w:t>vnnd</w:t>
      </w:r>
      <w:proofErr w:type="spellEnd"/>
      <w:r>
        <w:t xml:space="preserve"> </w:t>
      </w:r>
      <w:proofErr w:type="spellStart"/>
      <w:r>
        <w:t>hulff</w:t>
      </w:r>
      <w:proofErr w:type="spellEnd"/>
      <w:r>
        <w:t xml:space="preserve"> senden nach aller </w:t>
      </w:r>
      <w:proofErr w:type="spellStart"/>
      <w:r>
        <w:t>notturft</w:t>
      </w:r>
      <w:proofErr w:type="spellEnd"/>
      <w:r>
        <w:t>.</w:t>
      </w:r>
    </w:p>
    <w:p w14:paraId="6AB6D223" w14:textId="77777777" w:rsidR="00E26195" w:rsidRDefault="00E26195" w:rsidP="00E26195">
      <w:pPr>
        <w:pStyle w:val="StandardWeb"/>
      </w:pPr>
      <w:r>
        <w:t xml:space="preserve">Der </w:t>
      </w:r>
      <w:proofErr w:type="spellStart"/>
      <w:r>
        <w:t>KEyser</w:t>
      </w:r>
      <w:proofErr w:type="spellEnd"/>
      <w:r>
        <w:t xml:space="preserve"> mag </w:t>
      </w:r>
      <w:proofErr w:type="spellStart"/>
      <w:r>
        <w:t>yhe</w:t>
      </w:r>
      <w:proofErr w:type="spellEnd"/>
      <w:r>
        <w:t xml:space="preserve"> mit leichtem </w:t>
      </w:r>
      <w:proofErr w:type="spellStart"/>
      <w:r>
        <w:t>gemut</w:t>
      </w:r>
      <w:proofErr w:type="spellEnd"/>
      <w:r>
        <w:t xml:space="preserve"> </w:t>
      </w:r>
      <w:proofErr w:type="spellStart"/>
      <w:r>
        <w:t>herin</w:t>
      </w:r>
      <w:proofErr w:type="spellEnd"/>
      <w:r>
        <w:t xml:space="preserve"> </w:t>
      </w:r>
      <w:proofErr w:type="spellStart"/>
      <w:r>
        <w:t>handelen</w:t>
      </w:r>
      <w:proofErr w:type="spellEnd"/>
      <w:r>
        <w:t xml:space="preserve">/ so er das </w:t>
      </w:r>
      <w:proofErr w:type="spellStart"/>
      <w:r>
        <w:t>Euangelium</w:t>
      </w:r>
      <w:proofErr w:type="spellEnd"/>
      <w:r>
        <w:t xml:space="preserve"> das </w:t>
      </w:r>
      <w:proofErr w:type="spellStart"/>
      <w:r>
        <w:t>wort</w:t>
      </w:r>
      <w:proofErr w:type="spellEnd"/>
      <w:r>
        <w:t xml:space="preserve"> </w:t>
      </w:r>
      <w:proofErr w:type="spellStart"/>
      <w:r>
        <w:t>gottis</w:t>
      </w:r>
      <w:proofErr w:type="spellEnd"/>
      <w:r>
        <w:t xml:space="preserve"> </w:t>
      </w:r>
      <w:proofErr w:type="spellStart"/>
      <w:r>
        <w:t>auff</w:t>
      </w:r>
      <w:proofErr w:type="spellEnd"/>
      <w:r>
        <w:t xml:space="preserve"> seiner </w:t>
      </w:r>
      <w:proofErr w:type="spellStart"/>
      <w:r>
        <w:t>seyten</w:t>
      </w:r>
      <w:proofErr w:type="spellEnd"/>
      <w:r>
        <w:t xml:space="preserve"> hat/ </w:t>
      </w:r>
      <w:proofErr w:type="spellStart"/>
      <w:r>
        <w:t>vnd</w:t>
      </w:r>
      <w:proofErr w:type="spellEnd"/>
      <w:r>
        <w:t xml:space="preserve"> lassend den Bapst sein </w:t>
      </w:r>
      <w:proofErr w:type="spellStart"/>
      <w:r>
        <w:t>bapstlich</w:t>
      </w:r>
      <w:proofErr w:type="spellEnd"/>
      <w:r>
        <w:t xml:space="preserve"> </w:t>
      </w:r>
      <w:proofErr w:type="spellStart"/>
      <w:r>
        <w:t>gesetze</w:t>
      </w:r>
      <w:proofErr w:type="spellEnd"/>
      <w:r>
        <w:t xml:space="preserve"> das Antichristus </w:t>
      </w:r>
      <w:proofErr w:type="spellStart"/>
      <w:r>
        <w:t>Euangelium</w:t>
      </w:r>
      <w:proofErr w:type="spellEnd"/>
      <w:r>
        <w:t xml:space="preserve"> haben/ mit aller </w:t>
      </w:r>
      <w:proofErr w:type="spellStart"/>
      <w:r>
        <w:t>teuffel</w:t>
      </w:r>
      <w:proofErr w:type="spellEnd"/>
      <w:r>
        <w:t xml:space="preserve"> </w:t>
      </w:r>
      <w:proofErr w:type="spellStart"/>
      <w:r>
        <w:t>vnd</w:t>
      </w:r>
      <w:proofErr w:type="spellEnd"/>
      <w:r>
        <w:t xml:space="preserve"> aller </w:t>
      </w:r>
      <w:proofErr w:type="spellStart"/>
      <w:r>
        <w:t>yhrer</w:t>
      </w:r>
      <w:proofErr w:type="spellEnd"/>
      <w:r>
        <w:t xml:space="preserve"> </w:t>
      </w:r>
      <w:proofErr w:type="spellStart"/>
      <w:r>
        <w:t>diener</w:t>
      </w:r>
      <w:proofErr w:type="spellEnd"/>
      <w:r>
        <w:t xml:space="preserve">/ </w:t>
      </w:r>
      <w:proofErr w:type="spellStart"/>
      <w:r>
        <w:t>vnd</w:t>
      </w:r>
      <w:proofErr w:type="spellEnd"/>
      <w:r>
        <w:t xml:space="preserve"> </w:t>
      </w:r>
      <w:proofErr w:type="spellStart"/>
      <w:r>
        <w:t>anhanger</w:t>
      </w:r>
      <w:proofErr w:type="spellEnd"/>
      <w:r>
        <w:t xml:space="preserve"> </w:t>
      </w:r>
      <w:proofErr w:type="spellStart"/>
      <w:r>
        <w:t>hulff</w:t>
      </w:r>
      <w:proofErr w:type="spellEnd"/>
      <w:r>
        <w:t xml:space="preserve">/ wie </w:t>
      </w:r>
      <w:proofErr w:type="spellStart"/>
      <w:r>
        <w:t>greuszlich</w:t>
      </w:r>
      <w:proofErr w:type="spellEnd"/>
      <w:r>
        <w:t xml:space="preserve"> die </w:t>
      </w:r>
      <w:proofErr w:type="spellStart"/>
      <w:r>
        <w:t>ymer</w:t>
      </w:r>
      <w:proofErr w:type="spellEnd"/>
      <w:r>
        <w:t xml:space="preserve"> </w:t>
      </w:r>
      <w:proofErr w:type="spellStart"/>
      <w:r>
        <w:t>scheynen</w:t>
      </w:r>
      <w:proofErr w:type="spellEnd"/>
      <w:r>
        <w:t xml:space="preserve"> mag/ so </w:t>
      </w:r>
      <w:proofErr w:type="spellStart"/>
      <w:r>
        <w:t>musz</w:t>
      </w:r>
      <w:proofErr w:type="spellEnd"/>
      <w:r>
        <w:t xml:space="preserve"> </w:t>
      </w:r>
      <w:proofErr w:type="spellStart"/>
      <w:r>
        <w:t>dasselbig</w:t>
      </w:r>
      <w:proofErr w:type="spellEnd"/>
      <w:r>
        <w:t xml:space="preserve"> doch </w:t>
      </w:r>
      <w:proofErr w:type="spellStart"/>
      <w:r>
        <w:t>gewiszlich</w:t>
      </w:r>
      <w:proofErr w:type="spellEnd"/>
      <w:r>
        <w:t xml:space="preserve"> durch die </w:t>
      </w:r>
      <w:proofErr w:type="spellStart"/>
      <w:r>
        <w:t>warheit</w:t>
      </w:r>
      <w:proofErr w:type="spellEnd"/>
      <w:r>
        <w:t xml:space="preserve"> zu </w:t>
      </w:r>
      <w:proofErr w:type="spellStart"/>
      <w:r>
        <w:t>bodem</w:t>
      </w:r>
      <w:proofErr w:type="spellEnd"/>
      <w:r>
        <w:t xml:space="preserve"> </w:t>
      </w:r>
      <w:proofErr w:type="spellStart"/>
      <w:r>
        <w:t>gestossen</w:t>
      </w:r>
      <w:proofErr w:type="spellEnd"/>
      <w:r>
        <w:t xml:space="preserve"> werden/ </w:t>
      </w:r>
      <w:proofErr w:type="spellStart"/>
      <w:r>
        <w:t>vnd</w:t>
      </w:r>
      <w:proofErr w:type="spellEnd"/>
      <w:r>
        <w:t xml:space="preserve"> mag das Antichristisch </w:t>
      </w:r>
      <w:proofErr w:type="spellStart"/>
      <w:r>
        <w:t>regiment</w:t>
      </w:r>
      <w:proofErr w:type="spellEnd"/>
      <w:r>
        <w:t xml:space="preserve"> von dem </w:t>
      </w:r>
      <w:proofErr w:type="spellStart"/>
      <w:r>
        <w:t>teuffel</w:t>
      </w:r>
      <w:proofErr w:type="spellEnd"/>
      <w:r>
        <w:t xml:space="preserve"> </w:t>
      </w:r>
      <w:proofErr w:type="spellStart"/>
      <w:r>
        <w:t>auff</w:t>
      </w:r>
      <w:proofErr w:type="spellEnd"/>
      <w:r>
        <w:t xml:space="preserve"> den faulen </w:t>
      </w:r>
      <w:proofErr w:type="spellStart"/>
      <w:r>
        <w:t>grund</w:t>
      </w:r>
      <w:proofErr w:type="spellEnd"/>
      <w:r>
        <w:t xml:space="preserve"> der lugen </w:t>
      </w:r>
      <w:proofErr w:type="spellStart"/>
      <w:r>
        <w:t>gebawet</w:t>
      </w:r>
      <w:proofErr w:type="spellEnd"/>
      <w:r>
        <w:t xml:space="preserve">/ vor dem </w:t>
      </w:r>
      <w:proofErr w:type="spellStart"/>
      <w:r>
        <w:t>wort</w:t>
      </w:r>
      <w:proofErr w:type="spellEnd"/>
      <w:r>
        <w:t xml:space="preserve"> </w:t>
      </w:r>
      <w:proofErr w:type="spellStart"/>
      <w:r>
        <w:t>gottis</w:t>
      </w:r>
      <w:proofErr w:type="spellEnd"/>
      <w:r>
        <w:t xml:space="preserve"> </w:t>
      </w:r>
      <w:proofErr w:type="spellStart"/>
      <w:r>
        <w:t>nit</w:t>
      </w:r>
      <w:proofErr w:type="spellEnd"/>
      <w:r>
        <w:t xml:space="preserve"> bestehn/ </w:t>
      </w:r>
      <w:proofErr w:type="spellStart"/>
      <w:r>
        <w:t>dan</w:t>
      </w:r>
      <w:proofErr w:type="spellEnd"/>
      <w:r>
        <w:t xml:space="preserve"> </w:t>
      </w:r>
      <w:proofErr w:type="spellStart"/>
      <w:r>
        <w:t>got</w:t>
      </w:r>
      <w:proofErr w:type="spellEnd"/>
      <w:r>
        <w:t xml:space="preserve"> </w:t>
      </w:r>
      <w:proofErr w:type="spellStart"/>
      <w:r>
        <w:t>bekrefftiget</w:t>
      </w:r>
      <w:proofErr w:type="spellEnd"/>
      <w:r>
        <w:t xml:space="preserve"> sein </w:t>
      </w:r>
      <w:proofErr w:type="spellStart"/>
      <w:r>
        <w:t>wort</w:t>
      </w:r>
      <w:proofErr w:type="spellEnd"/>
      <w:r>
        <w:t xml:space="preserve"> </w:t>
      </w:r>
      <w:proofErr w:type="spellStart"/>
      <w:r>
        <w:t>dermasz</w:t>
      </w:r>
      <w:proofErr w:type="spellEnd"/>
      <w:r>
        <w:t xml:space="preserve"> </w:t>
      </w:r>
      <w:proofErr w:type="spellStart"/>
      <w:r>
        <w:t>ym</w:t>
      </w:r>
      <w:proofErr w:type="spellEnd"/>
      <w:r>
        <w:t xml:space="preserve"> </w:t>
      </w:r>
      <w:proofErr w:type="spellStart"/>
      <w:r>
        <w:t>Euangelio</w:t>
      </w:r>
      <w:proofErr w:type="spellEnd"/>
      <w:r>
        <w:t xml:space="preserve"> sprechende/ </w:t>
      </w:r>
      <w:proofErr w:type="spellStart"/>
      <w:r>
        <w:t>Hymel</w:t>
      </w:r>
      <w:proofErr w:type="spellEnd"/>
      <w:r>
        <w:t xml:space="preserve"> </w:t>
      </w:r>
      <w:proofErr w:type="spellStart"/>
      <w:r>
        <w:t>vnd</w:t>
      </w:r>
      <w:proofErr w:type="spellEnd"/>
      <w:r>
        <w:t xml:space="preserve"> erden werden </w:t>
      </w:r>
      <w:proofErr w:type="spellStart"/>
      <w:r>
        <w:t>zurgehen</w:t>
      </w:r>
      <w:proofErr w:type="spellEnd"/>
      <w:r>
        <w:t xml:space="preserve">/ aber meyne </w:t>
      </w:r>
      <w:proofErr w:type="spellStart"/>
      <w:r>
        <w:t>wort</w:t>
      </w:r>
      <w:proofErr w:type="spellEnd"/>
      <w:r>
        <w:t xml:space="preserve"> </w:t>
      </w:r>
      <w:proofErr w:type="spellStart"/>
      <w:r>
        <w:t>mussen</w:t>
      </w:r>
      <w:proofErr w:type="spellEnd"/>
      <w:r>
        <w:t xml:space="preserve"> </w:t>
      </w:r>
      <w:proofErr w:type="spellStart"/>
      <w:r>
        <w:t>bleyben</w:t>
      </w:r>
      <w:proofErr w:type="spellEnd"/>
      <w:r>
        <w:t xml:space="preserve"> ewiglich.</w:t>
      </w:r>
    </w:p>
    <w:p w14:paraId="02A866E7" w14:textId="77777777" w:rsidR="00E26195" w:rsidRDefault="00E26195" w:rsidP="00E26195">
      <w:pPr>
        <w:pStyle w:val="StandardWeb"/>
      </w:pPr>
      <w:r>
        <w:t xml:space="preserve">Was </w:t>
      </w:r>
      <w:proofErr w:type="spellStart"/>
      <w:r>
        <w:t>bedarff</w:t>
      </w:r>
      <w:proofErr w:type="spellEnd"/>
      <w:r>
        <w:t xml:space="preserve"> der Kayser sich vor dem Bapst oder allen seinen </w:t>
      </w:r>
      <w:proofErr w:type="spellStart"/>
      <w:r>
        <w:t>helffern</w:t>
      </w:r>
      <w:proofErr w:type="spellEnd"/>
      <w:r>
        <w:t xml:space="preserve"> </w:t>
      </w:r>
      <w:proofErr w:type="spellStart"/>
      <w:r>
        <w:t>zuforchtenn</w:t>
      </w:r>
      <w:proofErr w:type="spellEnd"/>
      <w:r>
        <w:t xml:space="preserve">/ die weil der </w:t>
      </w:r>
      <w:proofErr w:type="spellStart"/>
      <w:r>
        <w:t>almechtig</w:t>
      </w:r>
      <w:proofErr w:type="spellEnd"/>
      <w:r>
        <w:t xml:space="preserve"> </w:t>
      </w:r>
      <w:proofErr w:type="spellStart"/>
      <w:r>
        <w:t>got</w:t>
      </w:r>
      <w:proofErr w:type="spellEnd"/>
      <w:r>
        <w:t xml:space="preserve"> gewaltig aller ding in </w:t>
      </w:r>
      <w:proofErr w:type="spellStart"/>
      <w:r>
        <w:t>hymel</w:t>
      </w:r>
      <w:proofErr w:type="spellEnd"/>
      <w:r>
        <w:t xml:space="preserve"> </w:t>
      </w:r>
      <w:proofErr w:type="spellStart"/>
      <w:r>
        <w:t>vnnd</w:t>
      </w:r>
      <w:proofErr w:type="spellEnd"/>
      <w:r>
        <w:t xml:space="preserve"> erden die seinen </w:t>
      </w:r>
      <w:proofErr w:type="spellStart"/>
      <w:r>
        <w:t>nit</w:t>
      </w:r>
      <w:proofErr w:type="spellEnd"/>
      <w:r>
        <w:t xml:space="preserve"> verlassen </w:t>
      </w:r>
      <w:proofErr w:type="spellStart"/>
      <w:r>
        <w:t>wil</w:t>
      </w:r>
      <w:proofErr w:type="spellEnd"/>
      <w:r>
        <w:t xml:space="preserve">. Christus lernet </w:t>
      </w:r>
      <w:proofErr w:type="spellStart"/>
      <w:r>
        <w:t>vns</w:t>
      </w:r>
      <w:proofErr w:type="spellEnd"/>
      <w:r>
        <w:t xml:space="preserve"> das wir die nit furchten sollen die </w:t>
      </w:r>
      <w:proofErr w:type="spellStart"/>
      <w:r>
        <w:t>vns</w:t>
      </w:r>
      <w:proofErr w:type="spellEnd"/>
      <w:r>
        <w:t xml:space="preserve"> den </w:t>
      </w:r>
      <w:proofErr w:type="spellStart"/>
      <w:r>
        <w:t>leyp</w:t>
      </w:r>
      <w:proofErr w:type="spellEnd"/>
      <w:r>
        <w:t xml:space="preserve"> todten/ sonder vor dem sollen wir </w:t>
      </w:r>
      <w:proofErr w:type="spellStart"/>
      <w:r>
        <w:t>vns</w:t>
      </w:r>
      <w:proofErr w:type="spellEnd"/>
      <w:r>
        <w:t xml:space="preserve"> </w:t>
      </w:r>
      <w:proofErr w:type="spellStart"/>
      <w:r>
        <w:t>forchten</w:t>
      </w:r>
      <w:proofErr w:type="spellEnd"/>
      <w:r>
        <w:t xml:space="preserve"> der weiter </w:t>
      </w:r>
      <w:proofErr w:type="spellStart"/>
      <w:r>
        <w:t>gewalt</w:t>
      </w:r>
      <w:proofErr w:type="spellEnd"/>
      <w:r>
        <w:t xml:space="preserve"> hat </w:t>
      </w:r>
      <w:proofErr w:type="spellStart"/>
      <w:r>
        <w:t>vnser</w:t>
      </w:r>
      <w:proofErr w:type="spellEnd"/>
      <w:r>
        <w:t xml:space="preserve"> </w:t>
      </w:r>
      <w:proofErr w:type="spellStart"/>
      <w:r>
        <w:t>sele</w:t>
      </w:r>
      <w:proofErr w:type="spellEnd"/>
      <w:r>
        <w:t xml:space="preserve"> in die grausamen helle zusetzen/ </w:t>
      </w:r>
      <w:proofErr w:type="spellStart"/>
      <w:r>
        <w:t>darumb</w:t>
      </w:r>
      <w:proofErr w:type="spellEnd"/>
      <w:r>
        <w:t xml:space="preserve"> ist dem </w:t>
      </w:r>
      <w:proofErr w:type="spellStart"/>
      <w:r>
        <w:t>Keyszer</w:t>
      </w:r>
      <w:proofErr w:type="spellEnd"/>
      <w:r>
        <w:t xml:space="preserve"> die </w:t>
      </w:r>
      <w:proofErr w:type="spellStart"/>
      <w:r>
        <w:t>forcht</w:t>
      </w:r>
      <w:proofErr w:type="spellEnd"/>
      <w:r>
        <w:t xml:space="preserve"> </w:t>
      </w:r>
      <w:proofErr w:type="spellStart"/>
      <w:r>
        <w:t>gottis</w:t>
      </w:r>
      <w:proofErr w:type="spellEnd"/>
      <w:r>
        <w:t xml:space="preserve"> herinnen not/ </w:t>
      </w:r>
      <w:proofErr w:type="spellStart"/>
      <w:r>
        <w:t>alszdan</w:t>
      </w:r>
      <w:proofErr w:type="spellEnd"/>
      <w:r>
        <w:t xml:space="preserve"> liebt </w:t>
      </w:r>
      <w:proofErr w:type="spellStart"/>
      <w:r>
        <w:t>vnd</w:t>
      </w:r>
      <w:proofErr w:type="spellEnd"/>
      <w:r>
        <w:t xml:space="preserve"> </w:t>
      </w:r>
      <w:proofErr w:type="spellStart"/>
      <w:r>
        <w:t>forcht</w:t>
      </w:r>
      <w:proofErr w:type="spellEnd"/>
      <w:r>
        <w:t xml:space="preserve"> das </w:t>
      </w:r>
      <w:proofErr w:type="spellStart"/>
      <w:r>
        <w:t>volgk</w:t>
      </w:r>
      <w:proofErr w:type="spellEnd"/>
      <w:r>
        <w:t xml:space="preserve"> seinen </w:t>
      </w:r>
      <w:proofErr w:type="spellStart"/>
      <w:r>
        <w:t>hern</w:t>
      </w:r>
      <w:proofErr w:type="spellEnd"/>
      <w:r>
        <w:t xml:space="preserve">/ so das </w:t>
      </w:r>
      <w:proofErr w:type="spellStart"/>
      <w:r>
        <w:t>sicht</w:t>
      </w:r>
      <w:proofErr w:type="spellEnd"/>
      <w:r>
        <w:t xml:space="preserve"> das er </w:t>
      </w:r>
      <w:proofErr w:type="spellStart"/>
      <w:r>
        <w:t>got</w:t>
      </w:r>
      <w:proofErr w:type="spellEnd"/>
      <w:r>
        <w:t xml:space="preserve"> </w:t>
      </w:r>
      <w:proofErr w:type="spellStart"/>
      <w:r>
        <w:t>forchtet</w:t>
      </w:r>
      <w:proofErr w:type="spellEnd"/>
      <w:r>
        <w:t xml:space="preserve">/ </w:t>
      </w:r>
      <w:proofErr w:type="spellStart"/>
      <w:r>
        <w:t>vnd</w:t>
      </w:r>
      <w:proofErr w:type="spellEnd"/>
      <w:r>
        <w:t xml:space="preserve"> so viel </w:t>
      </w:r>
      <w:proofErr w:type="spellStart"/>
      <w:r>
        <w:t>weitter</w:t>
      </w:r>
      <w:proofErr w:type="spellEnd"/>
      <w:r>
        <w:t xml:space="preserve"> der her von </w:t>
      </w:r>
      <w:proofErr w:type="spellStart"/>
      <w:r>
        <w:t>got</w:t>
      </w:r>
      <w:proofErr w:type="spellEnd"/>
      <w:r>
        <w:t xml:space="preserve"> abweicht/ so viel </w:t>
      </w:r>
      <w:proofErr w:type="spellStart"/>
      <w:r>
        <w:t>weitter</w:t>
      </w:r>
      <w:proofErr w:type="spellEnd"/>
      <w:r>
        <w:t xml:space="preserve"> weicht das </w:t>
      </w:r>
      <w:proofErr w:type="spellStart"/>
      <w:r>
        <w:t>volgk</w:t>
      </w:r>
      <w:proofErr w:type="spellEnd"/>
      <w:r>
        <w:t xml:space="preserve"> von dem </w:t>
      </w:r>
      <w:proofErr w:type="spellStart"/>
      <w:r>
        <w:t>herren</w:t>
      </w:r>
      <w:proofErr w:type="spellEnd"/>
      <w:r>
        <w:t xml:space="preserve">/ mit </w:t>
      </w:r>
      <w:proofErr w:type="spellStart"/>
      <w:r>
        <w:t>ynnigem</w:t>
      </w:r>
      <w:proofErr w:type="spellEnd"/>
      <w:r>
        <w:t xml:space="preserve"> gebet sollen wir zu </w:t>
      </w:r>
      <w:proofErr w:type="spellStart"/>
      <w:r>
        <w:t>got</w:t>
      </w:r>
      <w:proofErr w:type="spellEnd"/>
      <w:r>
        <w:t xml:space="preserve"> </w:t>
      </w:r>
      <w:proofErr w:type="spellStart"/>
      <w:r>
        <w:t>ruffen</w:t>
      </w:r>
      <w:proofErr w:type="spellEnd"/>
      <w:r>
        <w:t xml:space="preserve"> </w:t>
      </w:r>
      <w:proofErr w:type="spellStart"/>
      <w:r>
        <w:t>vnnd</w:t>
      </w:r>
      <w:proofErr w:type="spellEnd"/>
      <w:r>
        <w:t xml:space="preserve"> bitten/ das der </w:t>
      </w:r>
      <w:proofErr w:type="spellStart"/>
      <w:r>
        <w:t>gutig</w:t>
      </w:r>
      <w:proofErr w:type="spellEnd"/>
      <w:r>
        <w:t xml:space="preserve"> </w:t>
      </w:r>
      <w:proofErr w:type="spellStart"/>
      <w:r>
        <w:t>barmhertzig</w:t>
      </w:r>
      <w:proofErr w:type="spellEnd"/>
      <w:r>
        <w:t xml:space="preserve"> </w:t>
      </w:r>
      <w:proofErr w:type="spellStart"/>
      <w:r>
        <w:t>got</w:t>
      </w:r>
      <w:proofErr w:type="spellEnd"/>
      <w:r>
        <w:t xml:space="preserve"> </w:t>
      </w:r>
      <w:proofErr w:type="spellStart"/>
      <w:r>
        <w:t>vnserm</w:t>
      </w:r>
      <w:proofErr w:type="spellEnd"/>
      <w:r>
        <w:t xml:space="preserve"> </w:t>
      </w:r>
      <w:proofErr w:type="spellStart"/>
      <w:r>
        <w:t>hern</w:t>
      </w:r>
      <w:proofErr w:type="spellEnd"/>
      <w:r>
        <w:t xml:space="preserve"> dem Kayser </w:t>
      </w:r>
      <w:proofErr w:type="spellStart"/>
      <w:r>
        <w:t>gnade</w:t>
      </w:r>
      <w:proofErr w:type="spellEnd"/>
      <w:r>
        <w:t xml:space="preserve"> </w:t>
      </w:r>
      <w:proofErr w:type="spellStart"/>
      <w:r>
        <w:t>vnnd</w:t>
      </w:r>
      <w:proofErr w:type="spellEnd"/>
      <w:r>
        <w:t xml:space="preserve"> </w:t>
      </w:r>
      <w:proofErr w:type="spellStart"/>
      <w:r>
        <w:t>krafft</w:t>
      </w:r>
      <w:proofErr w:type="spellEnd"/>
      <w:r>
        <w:t xml:space="preserve"> eines rechten </w:t>
      </w:r>
      <w:proofErr w:type="spellStart"/>
      <w:r>
        <w:t>gemuts</w:t>
      </w:r>
      <w:proofErr w:type="spellEnd"/>
      <w:r>
        <w:t xml:space="preserve"> geben </w:t>
      </w:r>
      <w:proofErr w:type="spellStart"/>
      <w:r>
        <w:t>wol</w:t>
      </w:r>
      <w:proofErr w:type="spellEnd"/>
      <w:r>
        <w:t xml:space="preserve">/ damit </w:t>
      </w:r>
      <w:proofErr w:type="spellStart"/>
      <w:r>
        <w:t>seinn</w:t>
      </w:r>
      <w:proofErr w:type="spellEnd"/>
      <w:r>
        <w:t xml:space="preserve"> </w:t>
      </w:r>
      <w:proofErr w:type="spellStart"/>
      <w:r>
        <w:t>gemut</w:t>
      </w:r>
      <w:proofErr w:type="spellEnd"/>
      <w:r>
        <w:t xml:space="preserve"> der </w:t>
      </w:r>
      <w:proofErr w:type="spellStart"/>
      <w:r>
        <w:t>masz</w:t>
      </w:r>
      <w:proofErr w:type="spellEnd"/>
      <w:r>
        <w:t xml:space="preserve"> zu </w:t>
      </w:r>
      <w:proofErr w:type="spellStart"/>
      <w:r>
        <w:t>got</w:t>
      </w:r>
      <w:proofErr w:type="spellEnd"/>
      <w:r>
        <w:t xml:space="preserve"> </w:t>
      </w:r>
      <w:proofErr w:type="spellStart"/>
      <w:r>
        <w:t>gericht</w:t>
      </w:r>
      <w:proofErr w:type="spellEnd"/>
      <w:r>
        <w:t xml:space="preserve"> werde/ das ehr sich keinen </w:t>
      </w:r>
      <w:proofErr w:type="spellStart"/>
      <w:r>
        <w:t>menschen</w:t>
      </w:r>
      <w:proofErr w:type="spellEnd"/>
      <w:r>
        <w:t xml:space="preserve"> von dem rechten waren stracken weg </w:t>
      </w:r>
      <w:proofErr w:type="spellStart"/>
      <w:r>
        <w:t>furen</w:t>
      </w:r>
      <w:proofErr w:type="spellEnd"/>
      <w:r>
        <w:t xml:space="preserve"> oder von </w:t>
      </w:r>
      <w:proofErr w:type="spellStart"/>
      <w:r>
        <w:t>got</w:t>
      </w:r>
      <w:proofErr w:type="spellEnd"/>
      <w:r>
        <w:t xml:space="preserve"> abwenden lassen </w:t>
      </w:r>
      <w:proofErr w:type="spellStart"/>
      <w:r>
        <w:t>wol</w:t>
      </w:r>
      <w:proofErr w:type="spellEnd"/>
      <w:r>
        <w:t xml:space="preserve">/ weder </w:t>
      </w:r>
      <w:proofErr w:type="spellStart"/>
      <w:r>
        <w:t>ausz</w:t>
      </w:r>
      <w:proofErr w:type="spellEnd"/>
      <w:r>
        <w:t xml:space="preserve"> lieb noch </w:t>
      </w:r>
      <w:proofErr w:type="spellStart"/>
      <w:r>
        <w:t>ausz</w:t>
      </w:r>
      <w:proofErr w:type="spellEnd"/>
      <w:r>
        <w:t xml:space="preserve"> </w:t>
      </w:r>
      <w:proofErr w:type="spellStart"/>
      <w:r>
        <w:t>forcht</w:t>
      </w:r>
      <w:proofErr w:type="spellEnd"/>
      <w:r>
        <w:t xml:space="preserve"> wie </w:t>
      </w:r>
      <w:proofErr w:type="spellStart"/>
      <w:r>
        <w:t>gleyssen</w:t>
      </w:r>
      <w:proofErr w:type="spellEnd"/>
      <w:r>
        <w:t xml:space="preserve"> oder greulich/ </w:t>
      </w:r>
      <w:proofErr w:type="spellStart"/>
      <w:r>
        <w:t>vnd</w:t>
      </w:r>
      <w:proofErr w:type="spellEnd"/>
      <w:r>
        <w:t xml:space="preserve"> mit </w:t>
      </w:r>
      <w:proofErr w:type="spellStart"/>
      <w:r>
        <w:t>geschmirten</w:t>
      </w:r>
      <w:proofErr w:type="spellEnd"/>
      <w:r>
        <w:t xml:space="preserve"> worten von </w:t>
      </w:r>
      <w:proofErr w:type="spellStart"/>
      <w:r>
        <w:t>menschen</w:t>
      </w:r>
      <w:proofErr w:type="spellEnd"/>
      <w:r>
        <w:t xml:space="preserve"> </w:t>
      </w:r>
      <w:proofErr w:type="spellStart"/>
      <w:r>
        <w:t>ymmer</w:t>
      </w:r>
      <w:proofErr w:type="spellEnd"/>
      <w:r>
        <w:t xml:space="preserve"> erscheint.</w:t>
      </w:r>
    </w:p>
    <w:p w14:paraId="11806BC3" w14:textId="77777777" w:rsidR="00E26195" w:rsidRDefault="00E26195" w:rsidP="00E26195">
      <w:pPr>
        <w:pStyle w:val="StandardWeb"/>
      </w:pPr>
      <w:r>
        <w:t xml:space="preserve">Lassend </w:t>
      </w:r>
      <w:proofErr w:type="spellStart"/>
      <w:r>
        <w:t>vns</w:t>
      </w:r>
      <w:proofErr w:type="spellEnd"/>
      <w:r>
        <w:t xml:space="preserve"> </w:t>
      </w:r>
      <w:proofErr w:type="spellStart"/>
      <w:r>
        <w:t>got</w:t>
      </w:r>
      <w:proofErr w:type="spellEnd"/>
      <w:r>
        <w:t xml:space="preserve"> </w:t>
      </w:r>
      <w:proofErr w:type="spellStart"/>
      <w:r>
        <w:t>anruffen</w:t>
      </w:r>
      <w:proofErr w:type="spellEnd"/>
      <w:r>
        <w:t xml:space="preserve"> </w:t>
      </w:r>
      <w:proofErr w:type="spellStart"/>
      <w:r>
        <w:t>vmb</w:t>
      </w:r>
      <w:proofErr w:type="spellEnd"/>
      <w:r>
        <w:t xml:space="preserve"> diese </w:t>
      </w:r>
      <w:proofErr w:type="spellStart"/>
      <w:r>
        <w:t>vnvberwintlich</w:t>
      </w:r>
      <w:proofErr w:type="spellEnd"/>
      <w:r>
        <w:t xml:space="preserve"> </w:t>
      </w:r>
      <w:proofErr w:type="spellStart"/>
      <w:r>
        <w:t>gnade</w:t>
      </w:r>
      <w:proofErr w:type="spellEnd"/>
      <w:r>
        <w:t xml:space="preserve"> </w:t>
      </w:r>
      <w:proofErr w:type="spellStart"/>
      <w:r>
        <w:t>vnsern</w:t>
      </w:r>
      <w:proofErr w:type="spellEnd"/>
      <w:r>
        <w:t xml:space="preserve"> Keyser nichts mangeln zu seinem </w:t>
      </w:r>
      <w:proofErr w:type="spellStart"/>
      <w:r>
        <w:t>sigk</w:t>
      </w:r>
      <w:proofErr w:type="spellEnd"/>
      <w:r>
        <w:t xml:space="preserve"> dienende. </w:t>
      </w:r>
      <w:proofErr w:type="spellStart"/>
      <w:r>
        <w:t>Got</w:t>
      </w:r>
      <w:proofErr w:type="spellEnd"/>
      <w:r>
        <w:t xml:space="preserve"> wurde </w:t>
      </w:r>
      <w:proofErr w:type="spellStart"/>
      <w:r>
        <w:t>yhm</w:t>
      </w:r>
      <w:proofErr w:type="spellEnd"/>
      <w:r>
        <w:t xml:space="preserve"> die </w:t>
      </w:r>
      <w:proofErr w:type="spellStart"/>
      <w:r>
        <w:t>gnade</w:t>
      </w:r>
      <w:proofErr w:type="spellEnd"/>
      <w:r>
        <w:t xml:space="preserve"> geben/ </w:t>
      </w:r>
      <w:proofErr w:type="spellStart"/>
      <w:r>
        <w:t>dardurch</w:t>
      </w:r>
      <w:proofErr w:type="spellEnd"/>
      <w:r>
        <w:t xml:space="preserve"> er sein trefflich </w:t>
      </w:r>
      <w:proofErr w:type="spellStart"/>
      <w:r>
        <w:t>kriegs</w:t>
      </w:r>
      <w:proofErr w:type="spellEnd"/>
      <w:r>
        <w:t xml:space="preserve"> </w:t>
      </w:r>
      <w:proofErr w:type="spellStart"/>
      <w:r>
        <w:t>volck</w:t>
      </w:r>
      <w:proofErr w:type="spellEnd"/>
      <w:r>
        <w:t xml:space="preserve"> </w:t>
      </w:r>
      <w:proofErr w:type="spellStart"/>
      <w:r>
        <w:t>Romisch</w:t>
      </w:r>
      <w:proofErr w:type="spellEnd"/>
      <w:r>
        <w:t xml:space="preserve"> </w:t>
      </w:r>
      <w:proofErr w:type="spellStart"/>
      <w:r>
        <w:t>vnd</w:t>
      </w:r>
      <w:proofErr w:type="spellEnd"/>
      <w:r>
        <w:t xml:space="preserve"> Hispanisch zu seinem </w:t>
      </w:r>
      <w:proofErr w:type="spellStart"/>
      <w:r>
        <w:t>allerhochsten</w:t>
      </w:r>
      <w:proofErr w:type="spellEnd"/>
      <w:r>
        <w:t xml:space="preserve"> </w:t>
      </w:r>
      <w:proofErr w:type="spellStart"/>
      <w:r>
        <w:t>sigk</w:t>
      </w:r>
      <w:proofErr w:type="spellEnd"/>
      <w:r>
        <w:t xml:space="preserve"> brauchen mag/ </w:t>
      </w:r>
      <w:proofErr w:type="spellStart"/>
      <w:r>
        <w:t>vnd</w:t>
      </w:r>
      <w:proofErr w:type="spellEnd"/>
      <w:r>
        <w:t xml:space="preserve"> vor allen dingen </w:t>
      </w:r>
      <w:proofErr w:type="spellStart"/>
      <w:r>
        <w:t>got</w:t>
      </w:r>
      <w:proofErr w:type="spellEnd"/>
      <w:r>
        <w:t xml:space="preserve"> die ehre </w:t>
      </w:r>
      <w:proofErr w:type="spellStart"/>
      <w:r>
        <w:t>vnd</w:t>
      </w:r>
      <w:proofErr w:type="spellEnd"/>
      <w:r>
        <w:t xml:space="preserve"> das lob geben/ </w:t>
      </w:r>
      <w:proofErr w:type="spellStart"/>
      <w:r>
        <w:t>vnd</w:t>
      </w:r>
      <w:proofErr w:type="spellEnd"/>
      <w:r>
        <w:t xml:space="preserve"> alle </w:t>
      </w:r>
      <w:proofErr w:type="spellStart"/>
      <w:r>
        <w:t>vrsach</w:t>
      </w:r>
      <w:proofErr w:type="spellEnd"/>
      <w:r>
        <w:t xml:space="preserve"> zu kriegen hinweg schlagen/ </w:t>
      </w:r>
      <w:proofErr w:type="spellStart"/>
      <w:r>
        <w:t>ausz</w:t>
      </w:r>
      <w:proofErr w:type="spellEnd"/>
      <w:r>
        <w:t xml:space="preserve"> genommen </w:t>
      </w:r>
      <w:proofErr w:type="spellStart"/>
      <w:r>
        <w:t>vmb</w:t>
      </w:r>
      <w:proofErr w:type="spellEnd"/>
      <w:r>
        <w:t xml:space="preserve"> einen gerechten </w:t>
      </w:r>
      <w:proofErr w:type="spellStart"/>
      <w:r>
        <w:t>warhafftigen</w:t>
      </w:r>
      <w:proofErr w:type="spellEnd"/>
      <w:r>
        <w:t xml:space="preserve"> </w:t>
      </w:r>
      <w:proofErr w:type="spellStart"/>
      <w:r>
        <w:t>friden</w:t>
      </w:r>
      <w:proofErr w:type="spellEnd"/>
      <w:r>
        <w:t xml:space="preserve">/ do </w:t>
      </w:r>
      <w:proofErr w:type="spellStart"/>
      <w:r>
        <w:t>wurdt</w:t>
      </w:r>
      <w:proofErr w:type="spellEnd"/>
      <w:r>
        <w:t xml:space="preserve"> </w:t>
      </w:r>
      <w:proofErr w:type="spellStart"/>
      <w:r>
        <w:t>got</w:t>
      </w:r>
      <w:proofErr w:type="spellEnd"/>
      <w:r>
        <w:t xml:space="preserve"> </w:t>
      </w:r>
      <w:proofErr w:type="spellStart"/>
      <w:r>
        <w:t>zuhelffen</w:t>
      </w:r>
      <w:proofErr w:type="spellEnd"/>
      <w:r>
        <w:t xml:space="preserve"> </w:t>
      </w:r>
      <w:proofErr w:type="spellStart"/>
      <w:r>
        <w:t>vnnd</w:t>
      </w:r>
      <w:proofErr w:type="spellEnd"/>
      <w:r>
        <w:t xml:space="preserve"> </w:t>
      </w:r>
      <w:proofErr w:type="spellStart"/>
      <w:r>
        <w:t>weiszheit</w:t>
      </w:r>
      <w:proofErr w:type="spellEnd"/>
      <w:r>
        <w:t xml:space="preserve"> senden/ </w:t>
      </w:r>
      <w:proofErr w:type="spellStart"/>
      <w:r>
        <w:t>dardurch</w:t>
      </w:r>
      <w:proofErr w:type="spellEnd"/>
      <w:r>
        <w:t xml:space="preserve"> kein </w:t>
      </w:r>
      <w:proofErr w:type="spellStart"/>
      <w:r>
        <w:t>mangel</w:t>
      </w:r>
      <w:proofErr w:type="spellEnd"/>
      <w:r>
        <w:t xml:space="preserve"> an gelt </w:t>
      </w:r>
      <w:proofErr w:type="spellStart"/>
      <w:r>
        <w:t>vnd</w:t>
      </w:r>
      <w:proofErr w:type="spellEnd"/>
      <w:r>
        <w:t xml:space="preserve"> gut sein </w:t>
      </w:r>
      <w:proofErr w:type="spellStart"/>
      <w:r>
        <w:t>wurdt</w:t>
      </w:r>
      <w:proofErr w:type="spellEnd"/>
      <w:r>
        <w:t xml:space="preserve"> zu einem solchen krieg/ so </w:t>
      </w:r>
      <w:proofErr w:type="spellStart"/>
      <w:r>
        <w:t>eynig</w:t>
      </w:r>
      <w:proofErr w:type="spellEnd"/>
      <w:r>
        <w:t xml:space="preserve"> der </w:t>
      </w:r>
      <w:proofErr w:type="spellStart"/>
      <w:r>
        <w:t>keyser</w:t>
      </w:r>
      <w:proofErr w:type="spellEnd"/>
      <w:r>
        <w:t xml:space="preserve"> seinen willen in </w:t>
      </w:r>
      <w:proofErr w:type="spellStart"/>
      <w:r>
        <w:t>vnd</w:t>
      </w:r>
      <w:proofErr w:type="spellEnd"/>
      <w:r>
        <w:t xml:space="preserve"> nach </w:t>
      </w:r>
      <w:proofErr w:type="spellStart"/>
      <w:r>
        <w:t>gottis</w:t>
      </w:r>
      <w:proofErr w:type="spellEnd"/>
      <w:r>
        <w:t xml:space="preserve"> willen zurichten mit ernst </w:t>
      </w:r>
      <w:proofErr w:type="spellStart"/>
      <w:r>
        <w:t>vntersteht</w:t>
      </w:r>
      <w:proofErr w:type="spellEnd"/>
      <w:r>
        <w:t xml:space="preserve">/ alle geistliche </w:t>
      </w:r>
      <w:proofErr w:type="spellStart"/>
      <w:r>
        <w:t>gutter</w:t>
      </w:r>
      <w:proofErr w:type="spellEnd"/>
      <w:r>
        <w:t xml:space="preserve"> </w:t>
      </w:r>
      <w:proofErr w:type="spellStart"/>
      <w:r>
        <w:t>seint</w:t>
      </w:r>
      <w:proofErr w:type="spellEnd"/>
      <w:r>
        <w:t xml:space="preserve"> von </w:t>
      </w:r>
      <w:proofErr w:type="spellStart"/>
      <w:r>
        <w:t>got</w:t>
      </w:r>
      <w:proofErr w:type="spellEnd"/>
      <w:r>
        <w:t xml:space="preserve"> selbst </w:t>
      </w:r>
      <w:proofErr w:type="spellStart"/>
      <w:r>
        <w:t>szo</w:t>
      </w:r>
      <w:proofErr w:type="spellEnd"/>
      <w:r>
        <w:t xml:space="preserve"> hoch </w:t>
      </w:r>
      <w:proofErr w:type="spellStart"/>
      <w:r>
        <w:t>gefreyhet</w:t>
      </w:r>
      <w:proofErr w:type="spellEnd"/>
      <w:r>
        <w:t xml:space="preserve">/ das </w:t>
      </w:r>
      <w:proofErr w:type="spellStart"/>
      <w:r>
        <w:t>wilcher</w:t>
      </w:r>
      <w:proofErr w:type="spellEnd"/>
      <w:r>
        <w:t xml:space="preserve"> </w:t>
      </w:r>
      <w:proofErr w:type="spellStart"/>
      <w:r>
        <w:t>mensch</w:t>
      </w:r>
      <w:proofErr w:type="spellEnd"/>
      <w:r>
        <w:t xml:space="preserve"> deren durch die </w:t>
      </w:r>
      <w:proofErr w:type="spellStart"/>
      <w:r>
        <w:t>gnade</w:t>
      </w:r>
      <w:proofErr w:type="spellEnd"/>
      <w:r>
        <w:t xml:space="preserve"> </w:t>
      </w:r>
      <w:proofErr w:type="spellStart"/>
      <w:r>
        <w:t>gottis</w:t>
      </w:r>
      <w:proofErr w:type="spellEnd"/>
      <w:r>
        <w:t xml:space="preserve"> erlangt/ er mag sie mit </w:t>
      </w:r>
      <w:proofErr w:type="spellStart"/>
      <w:r>
        <w:t>gottis</w:t>
      </w:r>
      <w:proofErr w:type="spellEnd"/>
      <w:r>
        <w:t xml:space="preserve"> </w:t>
      </w:r>
      <w:proofErr w:type="spellStart"/>
      <w:r>
        <w:t>hulff</w:t>
      </w:r>
      <w:proofErr w:type="spellEnd"/>
      <w:r>
        <w:t xml:space="preserve"> behalten/ das </w:t>
      </w:r>
      <w:proofErr w:type="spellStart"/>
      <w:r>
        <w:t>yhm</w:t>
      </w:r>
      <w:proofErr w:type="spellEnd"/>
      <w:r>
        <w:t xml:space="preserve"> alle </w:t>
      </w:r>
      <w:proofErr w:type="spellStart"/>
      <w:r>
        <w:t>creatur</w:t>
      </w:r>
      <w:proofErr w:type="spellEnd"/>
      <w:r>
        <w:t xml:space="preserve">/ der Bapst oder </w:t>
      </w:r>
      <w:proofErr w:type="spellStart"/>
      <w:r>
        <w:t>teuffel</w:t>
      </w:r>
      <w:proofErr w:type="spellEnd"/>
      <w:r>
        <w:t xml:space="preserve"> keinen schaden thun </w:t>
      </w:r>
      <w:proofErr w:type="spellStart"/>
      <w:r>
        <w:t>mogen</w:t>
      </w:r>
      <w:proofErr w:type="spellEnd"/>
      <w:r>
        <w:t xml:space="preserve"> an solchen </w:t>
      </w:r>
      <w:proofErr w:type="spellStart"/>
      <w:r>
        <w:t>guttern</w:t>
      </w:r>
      <w:proofErr w:type="spellEnd"/>
      <w:r>
        <w:t xml:space="preserve">/ aber das die </w:t>
      </w:r>
      <w:proofErr w:type="spellStart"/>
      <w:r>
        <w:t>leyplichen</w:t>
      </w:r>
      <w:proofErr w:type="spellEnd"/>
      <w:r>
        <w:t xml:space="preserve"> zeitlichen </w:t>
      </w:r>
      <w:proofErr w:type="spellStart"/>
      <w:r>
        <w:t>gutter</w:t>
      </w:r>
      <w:proofErr w:type="spellEnd"/>
      <w:r>
        <w:t xml:space="preserve"> von </w:t>
      </w:r>
      <w:proofErr w:type="spellStart"/>
      <w:r>
        <w:t>vnsz</w:t>
      </w:r>
      <w:proofErr w:type="spellEnd"/>
      <w:r>
        <w:t xml:space="preserve"> </w:t>
      </w:r>
      <w:proofErr w:type="spellStart"/>
      <w:r>
        <w:t>biszher</w:t>
      </w:r>
      <w:proofErr w:type="spellEnd"/>
      <w:r>
        <w:t xml:space="preserve"> von geistlich </w:t>
      </w:r>
      <w:proofErr w:type="spellStart"/>
      <w:r>
        <w:t>gutter</w:t>
      </w:r>
      <w:proofErr w:type="spellEnd"/>
      <w:r>
        <w:t xml:space="preserve"> gehalten worden sein das ist </w:t>
      </w:r>
      <w:proofErr w:type="spellStart"/>
      <w:r>
        <w:t>warhafftig</w:t>
      </w:r>
      <w:proofErr w:type="spellEnd"/>
      <w:r>
        <w:t xml:space="preserve"> Antichristus </w:t>
      </w:r>
      <w:proofErr w:type="spellStart"/>
      <w:r>
        <w:t>vnd</w:t>
      </w:r>
      <w:proofErr w:type="spellEnd"/>
      <w:r>
        <w:t xml:space="preserve"> hat kein christlichen </w:t>
      </w:r>
      <w:proofErr w:type="spellStart"/>
      <w:r>
        <w:t>grund</w:t>
      </w:r>
      <w:proofErr w:type="spellEnd"/>
      <w:r>
        <w:t xml:space="preserve">/ </w:t>
      </w:r>
      <w:proofErr w:type="spellStart"/>
      <w:r>
        <w:t>sunder</w:t>
      </w:r>
      <w:proofErr w:type="spellEnd"/>
      <w:r>
        <w:t xml:space="preserve"> </w:t>
      </w:r>
      <w:proofErr w:type="spellStart"/>
      <w:r>
        <w:t>dasselbig</w:t>
      </w:r>
      <w:proofErr w:type="spellEnd"/>
      <w:r>
        <w:t xml:space="preserve"> </w:t>
      </w:r>
      <w:proofErr w:type="spellStart"/>
      <w:r>
        <w:t>grundet</w:t>
      </w:r>
      <w:proofErr w:type="spellEnd"/>
      <w:r>
        <w:t xml:space="preserve"> sich </w:t>
      </w:r>
      <w:proofErr w:type="spellStart"/>
      <w:r>
        <w:t>auff</w:t>
      </w:r>
      <w:proofErr w:type="spellEnd"/>
      <w:r>
        <w:t xml:space="preserve"> des Antichristus </w:t>
      </w:r>
      <w:proofErr w:type="spellStart"/>
      <w:r>
        <w:t>Euangelium</w:t>
      </w:r>
      <w:proofErr w:type="spellEnd"/>
      <w:r>
        <w:t xml:space="preserve"> das/ das </w:t>
      </w:r>
      <w:proofErr w:type="spellStart"/>
      <w:r>
        <w:t>bapstlich</w:t>
      </w:r>
      <w:proofErr w:type="spellEnd"/>
      <w:r>
        <w:t xml:space="preserve"> </w:t>
      </w:r>
      <w:proofErr w:type="spellStart"/>
      <w:r>
        <w:t>gesetz</w:t>
      </w:r>
      <w:proofErr w:type="spellEnd"/>
      <w:r>
        <w:t xml:space="preserve"> ist/ </w:t>
      </w:r>
      <w:proofErr w:type="spellStart"/>
      <w:r>
        <w:t>wilchs</w:t>
      </w:r>
      <w:proofErr w:type="spellEnd"/>
      <w:r>
        <w:t xml:space="preserve"> </w:t>
      </w:r>
      <w:proofErr w:type="spellStart"/>
      <w:r>
        <w:t>allenthalb</w:t>
      </w:r>
      <w:proofErr w:type="spellEnd"/>
      <w:r>
        <w:t xml:space="preserve"> </w:t>
      </w:r>
      <w:proofErr w:type="spellStart"/>
      <w:r>
        <w:t>widder</w:t>
      </w:r>
      <w:proofErr w:type="spellEnd"/>
      <w:r>
        <w:t xml:space="preserve"> Christum </w:t>
      </w:r>
      <w:proofErr w:type="spellStart"/>
      <w:r>
        <w:t>vnd</w:t>
      </w:r>
      <w:proofErr w:type="spellEnd"/>
      <w:r>
        <w:t xml:space="preserve"> ein fauler </w:t>
      </w:r>
      <w:proofErr w:type="spellStart"/>
      <w:r>
        <w:t>vnbestendiger</w:t>
      </w:r>
      <w:proofErr w:type="spellEnd"/>
      <w:r>
        <w:t xml:space="preserve"> </w:t>
      </w:r>
      <w:proofErr w:type="spellStart"/>
      <w:r>
        <w:t>grund</w:t>
      </w:r>
      <w:proofErr w:type="spellEnd"/>
      <w:r>
        <w:t xml:space="preserve"> ist/ </w:t>
      </w:r>
      <w:proofErr w:type="spellStart"/>
      <w:r>
        <w:t>auff</w:t>
      </w:r>
      <w:proofErr w:type="spellEnd"/>
      <w:r>
        <w:t xml:space="preserve"> den </w:t>
      </w:r>
      <w:proofErr w:type="spellStart"/>
      <w:r>
        <w:t>teuffel</w:t>
      </w:r>
      <w:proofErr w:type="spellEnd"/>
      <w:r>
        <w:t xml:space="preserve"> als einen </w:t>
      </w:r>
      <w:proofErr w:type="spellStart"/>
      <w:r>
        <w:t>vater</w:t>
      </w:r>
      <w:proofErr w:type="spellEnd"/>
      <w:r>
        <w:t xml:space="preserve"> der lugen </w:t>
      </w:r>
      <w:proofErr w:type="spellStart"/>
      <w:r>
        <w:t>gebawen</w:t>
      </w:r>
      <w:proofErr w:type="spellEnd"/>
      <w:r>
        <w:t xml:space="preserve"> alles genugsam </w:t>
      </w:r>
      <w:proofErr w:type="spellStart"/>
      <w:r>
        <w:t>ercleret</w:t>
      </w:r>
      <w:proofErr w:type="spellEnd"/>
      <w:r>
        <w:t xml:space="preserve"> durch </w:t>
      </w:r>
      <w:proofErr w:type="spellStart"/>
      <w:r>
        <w:t>doctor</w:t>
      </w:r>
      <w:proofErr w:type="spellEnd"/>
      <w:r>
        <w:t xml:space="preserve"> Luthern als einen andern </w:t>
      </w:r>
      <w:proofErr w:type="spellStart"/>
      <w:r>
        <w:t>Danielem</w:t>
      </w:r>
      <w:proofErr w:type="spellEnd"/>
      <w:r>
        <w:t>.</w:t>
      </w:r>
    </w:p>
    <w:p w14:paraId="06B2C208" w14:textId="77777777" w:rsidR="00E26195" w:rsidRDefault="00E26195" w:rsidP="00E26195">
      <w:pPr>
        <w:pStyle w:val="StandardWeb"/>
      </w:pPr>
      <w:r>
        <w:t xml:space="preserve">Das ich mich aber dieser </w:t>
      </w:r>
      <w:proofErr w:type="spellStart"/>
      <w:r>
        <w:t>sachen</w:t>
      </w:r>
      <w:proofErr w:type="spellEnd"/>
      <w:r>
        <w:t xml:space="preserve"> so hoch </w:t>
      </w:r>
      <w:proofErr w:type="spellStart"/>
      <w:r>
        <w:t>anneme</w:t>
      </w:r>
      <w:proofErr w:type="spellEnd"/>
      <w:r>
        <w:t xml:space="preserve"> </w:t>
      </w:r>
      <w:proofErr w:type="spellStart"/>
      <w:r>
        <w:t>vnd</w:t>
      </w:r>
      <w:proofErr w:type="spellEnd"/>
      <w:r>
        <w:t xml:space="preserve"> </w:t>
      </w:r>
      <w:proofErr w:type="spellStart"/>
      <w:r>
        <w:t>tzu</w:t>
      </w:r>
      <w:proofErr w:type="spellEnd"/>
      <w:r>
        <w:t xml:space="preserve"> </w:t>
      </w:r>
      <w:proofErr w:type="spellStart"/>
      <w:r>
        <w:t>hertzen</w:t>
      </w:r>
      <w:proofErr w:type="spellEnd"/>
      <w:r>
        <w:t xml:space="preserve"> gehn lassen/ das wurdet mir vor ein </w:t>
      </w:r>
      <w:proofErr w:type="spellStart"/>
      <w:r>
        <w:t>torheit</w:t>
      </w:r>
      <w:proofErr w:type="spellEnd"/>
      <w:r>
        <w:t xml:space="preserve"> zugerechnet/ das ich auch gern also sein lassen </w:t>
      </w:r>
      <w:proofErr w:type="spellStart"/>
      <w:r>
        <w:t>wil</w:t>
      </w:r>
      <w:proofErr w:type="spellEnd"/>
      <w:r>
        <w:t xml:space="preserve">/aber mit </w:t>
      </w:r>
      <w:proofErr w:type="spellStart"/>
      <w:r>
        <w:t>got</w:t>
      </w:r>
      <w:proofErr w:type="spellEnd"/>
      <w:r>
        <w:t xml:space="preserve"> dem </w:t>
      </w:r>
      <w:proofErr w:type="spellStart"/>
      <w:r>
        <w:t>almechtigen</w:t>
      </w:r>
      <w:proofErr w:type="spellEnd"/>
      <w:r>
        <w:t xml:space="preserve"> ich mit </w:t>
      </w:r>
      <w:proofErr w:type="spellStart"/>
      <w:r>
        <w:t>betzeug</w:t>
      </w:r>
      <w:proofErr w:type="spellEnd"/>
      <w:r>
        <w:t xml:space="preserve">/ das ich </w:t>
      </w:r>
      <w:proofErr w:type="spellStart"/>
      <w:r>
        <w:t>solchs</w:t>
      </w:r>
      <w:proofErr w:type="spellEnd"/>
      <w:r>
        <w:t xml:space="preserve"> </w:t>
      </w:r>
      <w:proofErr w:type="spellStart"/>
      <w:r>
        <w:t>ausz</w:t>
      </w:r>
      <w:proofErr w:type="spellEnd"/>
      <w:r>
        <w:t xml:space="preserve"> keinem </w:t>
      </w:r>
      <w:proofErr w:type="spellStart"/>
      <w:r>
        <w:t>hessigen</w:t>
      </w:r>
      <w:proofErr w:type="spellEnd"/>
      <w:r>
        <w:t xml:space="preserve"> </w:t>
      </w:r>
      <w:proofErr w:type="spellStart"/>
      <w:r>
        <w:t>gemuet</w:t>
      </w:r>
      <w:proofErr w:type="spellEnd"/>
      <w:r>
        <w:t xml:space="preserve"> thu/ dem Bapst oder den seinen </w:t>
      </w:r>
      <w:proofErr w:type="spellStart"/>
      <w:r>
        <w:t>nit</w:t>
      </w:r>
      <w:proofErr w:type="spellEnd"/>
      <w:r>
        <w:t xml:space="preserve"> </w:t>
      </w:r>
      <w:proofErr w:type="spellStart"/>
      <w:r>
        <w:t>zuwidder</w:t>
      </w:r>
      <w:proofErr w:type="spellEnd"/>
      <w:r>
        <w:t xml:space="preserve">/ </w:t>
      </w:r>
      <w:proofErr w:type="spellStart"/>
      <w:r>
        <w:t>sunder</w:t>
      </w:r>
      <w:proofErr w:type="spellEnd"/>
      <w:r>
        <w:t xml:space="preserve"> zu </w:t>
      </w:r>
      <w:proofErr w:type="spellStart"/>
      <w:r>
        <w:t>yhrem</w:t>
      </w:r>
      <w:proofErr w:type="spellEnd"/>
      <w:r>
        <w:t xml:space="preserve"> </w:t>
      </w:r>
      <w:proofErr w:type="spellStart"/>
      <w:r>
        <w:t>bessten</w:t>
      </w:r>
      <w:proofErr w:type="spellEnd"/>
      <w:r>
        <w:t xml:space="preserve"> </w:t>
      </w:r>
      <w:proofErr w:type="spellStart"/>
      <w:r>
        <w:t>vnd</w:t>
      </w:r>
      <w:proofErr w:type="spellEnd"/>
      <w:r>
        <w:t xml:space="preserve"> </w:t>
      </w:r>
      <w:proofErr w:type="spellStart"/>
      <w:r>
        <w:t>zuentgegen</w:t>
      </w:r>
      <w:proofErr w:type="spellEnd"/>
      <w:r>
        <w:t xml:space="preserve"> </w:t>
      </w:r>
      <w:proofErr w:type="spellStart"/>
      <w:r>
        <w:t>yhrem</w:t>
      </w:r>
      <w:proofErr w:type="spellEnd"/>
      <w:r>
        <w:t xml:space="preserve"> Antichristischen </w:t>
      </w:r>
      <w:proofErr w:type="spellStart"/>
      <w:r>
        <w:t>regiment</w:t>
      </w:r>
      <w:proofErr w:type="spellEnd"/>
      <w:r>
        <w:t xml:space="preserve">/ darin man sie so </w:t>
      </w:r>
      <w:proofErr w:type="spellStart"/>
      <w:r>
        <w:t>iamerlichen</w:t>
      </w:r>
      <w:proofErr w:type="spellEnd"/>
      <w:r>
        <w:t xml:space="preserve"> erblindet </w:t>
      </w:r>
      <w:proofErr w:type="spellStart"/>
      <w:r>
        <w:t>sicht</w:t>
      </w:r>
      <w:proofErr w:type="spellEnd"/>
      <w:r>
        <w:t xml:space="preserve"> mit also </w:t>
      </w:r>
      <w:proofErr w:type="spellStart"/>
      <w:r>
        <w:t>vntzalichen</w:t>
      </w:r>
      <w:proofErr w:type="spellEnd"/>
      <w:r>
        <w:t xml:space="preserve"> schar </w:t>
      </w:r>
      <w:proofErr w:type="spellStart"/>
      <w:r>
        <w:t>dermenschen</w:t>
      </w:r>
      <w:proofErr w:type="spellEnd"/>
      <w:r>
        <w:t xml:space="preserve"> die </w:t>
      </w:r>
      <w:proofErr w:type="spellStart"/>
      <w:r>
        <w:t>yhnen</w:t>
      </w:r>
      <w:proofErr w:type="spellEnd"/>
      <w:r>
        <w:t xml:space="preserve"> folgen zu dem </w:t>
      </w:r>
      <w:proofErr w:type="spellStart"/>
      <w:r>
        <w:t>teuffel</w:t>
      </w:r>
      <w:proofErr w:type="spellEnd"/>
      <w:r>
        <w:t xml:space="preserve"> </w:t>
      </w:r>
      <w:proofErr w:type="spellStart"/>
      <w:r>
        <w:t>faren</w:t>
      </w:r>
      <w:proofErr w:type="spellEnd"/>
      <w:r>
        <w:t xml:space="preserve">/ das ist die </w:t>
      </w:r>
      <w:proofErr w:type="spellStart"/>
      <w:r>
        <w:t>vnwiddersprechlich</w:t>
      </w:r>
      <w:proofErr w:type="spellEnd"/>
      <w:r>
        <w:t xml:space="preserve"> </w:t>
      </w:r>
      <w:proofErr w:type="spellStart"/>
      <w:r>
        <w:t>warheit</w:t>
      </w:r>
      <w:proofErr w:type="spellEnd"/>
      <w:r>
        <w:t xml:space="preserve"> </w:t>
      </w:r>
      <w:proofErr w:type="spellStart"/>
      <w:r>
        <w:t>vmb</w:t>
      </w:r>
      <w:proofErr w:type="spellEnd"/>
      <w:r>
        <w:t xml:space="preserve"> deren willen ich mir </w:t>
      </w:r>
      <w:proofErr w:type="spellStart"/>
      <w:r>
        <w:t>nit</w:t>
      </w:r>
      <w:proofErr w:type="spellEnd"/>
      <w:r>
        <w:t xml:space="preserve"> </w:t>
      </w:r>
      <w:proofErr w:type="spellStart"/>
      <w:r>
        <w:t>forchten</w:t>
      </w:r>
      <w:proofErr w:type="spellEnd"/>
      <w:r>
        <w:t xml:space="preserve"> mag.</w:t>
      </w:r>
    </w:p>
    <w:p w14:paraId="12CA5B24" w14:textId="77777777" w:rsidR="00E26195" w:rsidRDefault="00E26195" w:rsidP="00E26195">
      <w:pPr>
        <w:pStyle w:val="StandardWeb"/>
      </w:pPr>
      <w:r>
        <w:t xml:space="preserve">Das ich des </w:t>
      </w:r>
      <w:proofErr w:type="spellStart"/>
      <w:r>
        <w:t>gewisz</w:t>
      </w:r>
      <w:proofErr w:type="spellEnd"/>
      <w:r>
        <w:t xml:space="preserve"> bin/ das mein </w:t>
      </w:r>
      <w:proofErr w:type="spellStart"/>
      <w:r>
        <w:t>got</w:t>
      </w:r>
      <w:proofErr w:type="spellEnd"/>
      <w:r>
        <w:t xml:space="preserve"> </w:t>
      </w:r>
      <w:proofErr w:type="spellStart"/>
      <w:r>
        <w:t>mechtig</w:t>
      </w:r>
      <w:proofErr w:type="spellEnd"/>
      <w:r>
        <w:t xml:space="preserve"> </w:t>
      </w:r>
      <w:proofErr w:type="spellStart"/>
      <w:r>
        <w:t>genung</w:t>
      </w:r>
      <w:proofErr w:type="spellEnd"/>
      <w:r>
        <w:t xml:space="preserve"> ist mir </w:t>
      </w:r>
      <w:proofErr w:type="spellStart"/>
      <w:r>
        <w:t>zuhelffen</w:t>
      </w:r>
      <w:proofErr w:type="spellEnd"/>
      <w:r>
        <w:t xml:space="preserve">/ </w:t>
      </w:r>
      <w:proofErr w:type="spellStart"/>
      <w:r>
        <w:t>vnd</w:t>
      </w:r>
      <w:proofErr w:type="spellEnd"/>
      <w:r>
        <w:t xml:space="preserve"> mich nach seinem gefallen vor dem Antichristischen </w:t>
      </w:r>
      <w:proofErr w:type="spellStart"/>
      <w:r>
        <w:t>gewalt</w:t>
      </w:r>
      <w:proofErr w:type="spellEnd"/>
      <w:r>
        <w:t xml:space="preserve"> </w:t>
      </w:r>
      <w:proofErr w:type="spellStart"/>
      <w:r>
        <w:t>behuttenn</w:t>
      </w:r>
      <w:proofErr w:type="spellEnd"/>
      <w:r>
        <w:t xml:space="preserve"> mag/ oder aber ob </w:t>
      </w:r>
      <w:proofErr w:type="spellStart"/>
      <w:r>
        <w:t>yhm</w:t>
      </w:r>
      <w:proofErr w:type="spellEnd"/>
      <w:r>
        <w:t xml:space="preserve"> </w:t>
      </w:r>
      <w:proofErr w:type="spellStart"/>
      <w:r>
        <w:t>gefelt</w:t>
      </w:r>
      <w:proofErr w:type="spellEnd"/>
      <w:r>
        <w:t xml:space="preserve"> mir </w:t>
      </w:r>
      <w:proofErr w:type="spellStart"/>
      <w:r>
        <w:t>gnade</w:t>
      </w:r>
      <w:proofErr w:type="spellEnd"/>
      <w:r>
        <w:t xml:space="preserve"> gibt einen willigen </w:t>
      </w:r>
      <w:proofErr w:type="spellStart"/>
      <w:r>
        <w:t>tod</w:t>
      </w:r>
      <w:proofErr w:type="spellEnd"/>
      <w:r>
        <w:t xml:space="preserve"> </w:t>
      </w:r>
      <w:proofErr w:type="spellStart"/>
      <w:r>
        <w:t>darumb</w:t>
      </w:r>
      <w:proofErr w:type="spellEnd"/>
      <w:r>
        <w:t xml:space="preserve"> </w:t>
      </w:r>
      <w:proofErr w:type="spellStart"/>
      <w:r>
        <w:t>zuleyden</w:t>
      </w:r>
      <w:proofErr w:type="spellEnd"/>
      <w:r>
        <w:t xml:space="preserve">/ </w:t>
      </w:r>
      <w:proofErr w:type="spellStart"/>
      <w:r>
        <w:t>welcchs</w:t>
      </w:r>
      <w:proofErr w:type="spellEnd"/>
      <w:r>
        <w:t xml:space="preserve"> ich zu seinem </w:t>
      </w:r>
      <w:proofErr w:type="spellStart"/>
      <w:r>
        <w:t>gotlichen</w:t>
      </w:r>
      <w:proofErr w:type="spellEnd"/>
      <w:r>
        <w:t xml:space="preserve"> willen </w:t>
      </w:r>
      <w:proofErr w:type="spellStart"/>
      <w:r>
        <w:t>vnd</w:t>
      </w:r>
      <w:proofErr w:type="spellEnd"/>
      <w:r>
        <w:t xml:space="preserve"> gefallen </w:t>
      </w:r>
      <w:proofErr w:type="spellStart"/>
      <w:r>
        <w:t>gestelt</w:t>
      </w:r>
      <w:proofErr w:type="spellEnd"/>
      <w:r>
        <w:t xml:space="preserve"> haben </w:t>
      </w:r>
      <w:proofErr w:type="spellStart"/>
      <w:r>
        <w:t>wil</w:t>
      </w:r>
      <w:proofErr w:type="spellEnd"/>
      <w:r>
        <w:t>.</w:t>
      </w:r>
    </w:p>
    <w:p w14:paraId="78172A53" w14:textId="77777777" w:rsidR="00E26195" w:rsidRDefault="00E26195" w:rsidP="00E26195">
      <w:pPr>
        <w:pStyle w:val="StandardWeb"/>
      </w:pPr>
      <w:proofErr w:type="spellStart"/>
      <w:r>
        <w:t>Vnd</w:t>
      </w:r>
      <w:proofErr w:type="spellEnd"/>
      <w:r>
        <w:t xml:space="preserve"> </w:t>
      </w:r>
      <w:proofErr w:type="spellStart"/>
      <w:r>
        <w:t>wolt</w:t>
      </w:r>
      <w:proofErr w:type="spellEnd"/>
      <w:r>
        <w:t xml:space="preserve"> </w:t>
      </w:r>
      <w:proofErr w:type="spellStart"/>
      <w:r>
        <w:t>got</w:t>
      </w:r>
      <w:proofErr w:type="spellEnd"/>
      <w:r>
        <w:t xml:space="preserve"> das ich einen </w:t>
      </w:r>
      <w:proofErr w:type="spellStart"/>
      <w:r>
        <w:t>tod</w:t>
      </w:r>
      <w:proofErr w:type="spellEnd"/>
      <w:r>
        <w:t xml:space="preserve"> </w:t>
      </w:r>
      <w:proofErr w:type="spellStart"/>
      <w:r>
        <w:t>deszhalb</w:t>
      </w:r>
      <w:proofErr w:type="spellEnd"/>
      <w:r>
        <w:t xml:space="preserve"> </w:t>
      </w:r>
      <w:proofErr w:type="spellStart"/>
      <w:r>
        <w:t>leyden</w:t>
      </w:r>
      <w:proofErr w:type="spellEnd"/>
      <w:r>
        <w:t xml:space="preserve"> </w:t>
      </w:r>
      <w:proofErr w:type="spellStart"/>
      <w:r>
        <w:t>solt</w:t>
      </w:r>
      <w:proofErr w:type="spellEnd"/>
      <w:r>
        <w:t xml:space="preserve">/ </w:t>
      </w:r>
      <w:proofErr w:type="spellStart"/>
      <w:r>
        <w:t>vnd</w:t>
      </w:r>
      <w:proofErr w:type="spellEnd"/>
      <w:r>
        <w:t xml:space="preserve"> die </w:t>
      </w:r>
      <w:proofErr w:type="spellStart"/>
      <w:r>
        <w:t>sach</w:t>
      </w:r>
      <w:proofErr w:type="spellEnd"/>
      <w:r>
        <w:t xml:space="preserve"> </w:t>
      </w:r>
      <w:proofErr w:type="spellStart"/>
      <w:r>
        <w:t>darmit</w:t>
      </w:r>
      <w:proofErr w:type="spellEnd"/>
      <w:r>
        <w:t xml:space="preserve"> </w:t>
      </w:r>
      <w:proofErr w:type="spellStart"/>
      <w:r>
        <w:t>auszgericht</w:t>
      </w:r>
      <w:proofErr w:type="spellEnd"/>
      <w:r>
        <w:t xml:space="preserve"> sein/ das </w:t>
      </w:r>
      <w:proofErr w:type="spellStart"/>
      <w:r>
        <w:t>dardurch</w:t>
      </w:r>
      <w:proofErr w:type="spellEnd"/>
      <w:r>
        <w:t xml:space="preserve"> der Bapst </w:t>
      </w:r>
      <w:proofErr w:type="spellStart"/>
      <w:r>
        <w:t>vnd</w:t>
      </w:r>
      <w:proofErr w:type="spellEnd"/>
      <w:r>
        <w:t xml:space="preserve"> alle </w:t>
      </w:r>
      <w:proofErr w:type="spellStart"/>
      <w:r>
        <w:t>menschen</w:t>
      </w:r>
      <w:proofErr w:type="spellEnd"/>
      <w:r>
        <w:t xml:space="preserve"> zu </w:t>
      </w:r>
      <w:proofErr w:type="spellStart"/>
      <w:r>
        <w:t>erkantnusz</w:t>
      </w:r>
      <w:proofErr w:type="spellEnd"/>
      <w:r>
        <w:t xml:space="preserve"> der rechten </w:t>
      </w:r>
      <w:proofErr w:type="spellStart"/>
      <w:r>
        <w:t>warheit</w:t>
      </w:r>
      <w:proofErr w:type="spellEnd"/>
      <w:r>
        <w:t xml:space="preserve"> kommen mochten/ Ich </w:t>
      </w:r>
      <w:proofErr w:type="spellStart"/>
      <w:r>
        <w:t>wolt</w:t>
      </w:r>
      <w:proofErr w:type="spellEnd"/>
      <w:r>
        <w:t xml:space="preserve"> </w:t>
      </w:r>
      <w:proofErr w:type="spellStart"/>
      <w:r>
        <w:t>solchs</w:t>
      </w:r>
      <w:proofErr w:type="spellEnd"/>
      <w:r>
        <w:t xml:space="preserve"> mit der </w:t>
      </w:r>
      <w:proofErr w:type="spellStart"/>
      <w:r>
        <w:t>hulff</w:t>
      </w:r>
      <w:proofErr w:type="spellEnd"/>
      <w:r>
        <w:t xml:space="preserve"> </w:t>
      </w:r>
      <w:proofErr w:type="spellStart"/>
      <w:r>
        <w:t>gottis</w:t>
      </w:r>
      <w:proofErr w:type="spellEnd"/>
      <w:r>
        <w:t xml:space="preserve"> williglich </w:t>
      </w:r>
      <w:proofErr w:type="spellStart"/>
      <w:r>
        <w:t>annemen</w:t>
      </w:r>
      <w:proofErr w:type="spellEnd"/>
      <w:r>
        <w:t xml:space="preserve">/ das </w:t>
      </w:r>
      <w:proofErr w:type="spellStart"/>
      <w:r>
        <w:t>were</w:t>
      </w:r>
      <w:proofErr w:type="spellEnd"/>
      <w:r>
        <w:t xml:space="preserve"> auch kein beschwerlicher </w:t>
      </w:r>
      <w:proofErr w:type="spellStart"/>
      <w:r>
        <w:t>tod</w:t>
      </w:r>
      <w:proofErr w:type="spellEnd"/>
      <w:r>
        <w:t xml:space="preserve">/ so doch die </w:t>
      </w:r>
      <w:proofErr w:type="spellStart"/>
      <w:r>
        <w:t>heyden</w:t>
      </w:r>
      <w:proofErr w:type="spellEnd"/>
      <w:r>
        <w:t xml:space="preserve">/ wie man </w:t>
      </w:r>
      <w:proofErr w:type="spellStart"/>
      <w:r>
        <w:t>vilfaltig</w:t>
      </w:r>
      <w:proofErr w:type="spellEnd"/>
      <w:r>
        <w:t xml:space="preserve"> in den </w:t>
      </w:r>
      <w:proofErr w:type="spellStart"/>
      <w:r>
        <w:t>historien</w:t>
      </w:r>
      <w:proofErr w:type="spellEnd"/>
      <w:r>
        <w:t xml:space="preserve"> </w:t>
      </w:r>
      <w:proofErr w:type="spellStart"/>
      <w:r>
        <w:t>lieszet</w:t>
      </w:r>
      <w:proofErr w:type="spellEnd"/>
      <w:r>
        <w:t xml:space="preserve">/ viel mal den </w:t>
      </w:r>
      <w:proofErr w:type="spellStart"/>
      <w:r>
        <w:t>tod</w:t>
      </w:r>
      <w:proofErr w:type="spellEnd"/>
      <w:r>
        <w:t xml:space="preserve"> williglich </w:t>
      </w:r>
      <w:proofErr w:type="spellStart"/>
      <w:r>
        <w:t>vnd</w:t>
      </w:r>
      <w:proofErr w:type="spellEnd"/>
      <w:r>
        <w:t xml:space="preserve"> mit </w:t>
      </w:r>
      <w:proofErr w:type="spellStart"/>
      <w:r>
        <w:t>frolichem</w:t>
      </w:r>
      <w:proofErr w:type="spellEnd"/>
      <w:r>
        <w:t xml:space="preserve"> </w:t>
      </w:r>
      <w:proofErr w:type="spellStart"/>
      <w:r>
        <w:t>gemut</w:t>
      </w:r>
      <w:proofErr w:type="spellEnd"/>
      <w:r>
        <w:t xml:space="preserve"> angenommen haben/ von wegen </w:t>
      </w:r>
      <w:proofErr w:type="spellStart"/>
      <w:r>
        <w:t>einis</w:t>
      </w:r>
      <w:proofErr w:type="spellEnd"/>
      <w:r>
        <w:t xml:space="preserve"> gemeinen nutz einer </w:t>
      </w:r>
      <w:proofErr w:type="spellStart"/>
      <w:r>
        <w:t>eintzigen</w:t>
      </w:r>
      <w:proofErr w:type="spellEnd"/>
      <w:r>
        <w:t xml:space="preserve"> stad oder </w:t>
      </w:r>
      <w:proofErr w:type="spellStart"/>
      <w:r>
        <w:t>landtts</w:t>
      </w:r>
      <w:proofErr w:type="spellEnd"/>
      <w:r>
        <w:t xml:space="preserve">/ </w:t>
      </w:r>
      <w:proofErr w:type="spellStart"/>
      <w:r>
        <w:t>warumb</w:t>
      </w:r>
      <w:proofErr w:type="spellEnd"/>
      <w:r>
        <w:t xml:space="preserve"> </w:t>
      </w:r>
      <w:proofErr w:type="spellStart"/>
      <w:r>
        <w:t>solt</w:t>
      </w:r>
      <w:proofErr w:type="spellEnd"/>
      <w:r>
        <w:t xml:space="preserve"> sich </w:t>
      </w:r>
      <w:proofErr w:type="spellStart"/>
      <w:r>
        <w:t>dan</w:t>
      </w:r>
      <w:proofErr w:type="spellEnd"/>
      <w:r>
        <w:t xml:space="preserve"> ein Christ vor dem </w:t>
      </w:r>
      <w:proofErr w:type="spellStart"/>
      <w:r>
        <w:t>tod</w:t>
      </w:r>
      <w:proofErr w:type="spellEnd"/>
      <w:r>
        <w:t xml:space="preserve"> furchten zur Christenheit </w:t>
      </w:r>
      <w:proofErr w:type="spellStart"/>
      <w:r>
        <w:t>gemeynem</w:t>
      </w:r>
      <w:proofErr w:type="spellEnd"/>
      <w:r>
        <w:t xml:space="preserve"> nutze dienende/ der </w:t>
      </w:r>
      <w:proofErr w:type="spellStart"/>
      <w:r>
        <w:t>yhn</w:t>
      </w:r>
      <w:proofErr w:type="spellEnd"/>
      <w:r>
        <w:t xml:space="preserve"> zu ewiger </w:t>
      </w:r>
      <w:proofErr w:type="spellStart"/>
      <w:r>
        <w:t>selickeit</w:t>
      </w:r>
      <w:proofErr w:type="spellEnd"/>
      <w:r>
        <w:t xml:space="preserve"> </w:t>
      </w:r>
      <w:proofErr w:type="spellStart"/>
      <w:r>
        <w:t>tregt</w:t>
      </w:r>
      <w:proofErr w:type="spellEnd"/>
      <w:r>
        <w:t>.</w:t>
      </w:r>
    </w:p>
    <w:p w14:paraId="2BBF9F79" w14:textId="77777777" w:rsidR="00E26195" w:rsidRDefault="00E26195" w:rsidP="00E26195">
      <w:pPr>
        <w:pStyle w:val="StandardWeb"/>
      </w:pPr>
      <w:r>
        <w:t xml:space="preserve">Lieber </w:t>
      </w:r>
      <w:proofErr w:type="spellStart"/>
      <w:r>
        <w:t>vetter</w:t>
      </w:r>
      <w:proofErr w:type="spellEnd"/>
      <w:r>
        <w:t xml:space="preserve"> </w:t>
      </w:r>
      <w:proofErr w:type="spellStart"/>
      <w:r>
        <w:t>diesze</w:t>
      </w:r>
      <w:proofErr w:type="spellEnd"/>
      <w:r>
        <w:t xml:space="preserve"> </w:t>
      </w:r>
      <w:proofErr w:type="spellStart"/>
      <w:r>
        <w:t>erinderung</w:t>
      </w:r>
      <w:proofErr w:type="spellEnd"/>
      <w:r>
        <w:t xml:space="preserve"> die ich in mir stecken gehabt/ hab ich dir zuthun nit wollen erlassen/ der </w:t>
      </w:r>
      <w:proofErr w:type="spellStart"/>
      <w:r>
        <w:t>hoffnung</w:t>
      </w:r>
      <w:proofErr w:type="spellEnd"/>
      <w:r>
        <w:t xml:space="preserve"> du werdest solchem weiter </w:t>
      </w:r>
      <w:proofErr w:type="spellStart"/>
      <w:r>
        <w:t>vnd</w:t>
      </w:r>
      <w:proofErr w:type="spellEnd"/>
      <w:r>
        <w:t xml:space="preserve"> </w:t>
      </w:r>
      <w:proofErr w:type="spellStart"/>
      <w:r>
        <w:t>got</w:t>
      </w:r>
      <w:proofErr w:type="spellEnd"/>
      <w:r>
        <w:t xml:space="preserve"> </w:t>
      </w:r>
      <w:proofErr w:type="spellStart"/>
      <w:r>
        <w:t>vnserm</w:t>
      </w:r>
      <w:proofErr w:type="spellEnd"/>
      <w:r>
        <w:t xml:space="preserve"> </w:t>
      </w:r>
      <w:proofErr w:type="spellStart"/>
      <w:r>
        <w:t>hern</w:t>
      </w:r>
      <w:proofErr w:type="spellEnd"/>
      <w:r>
        <w:t xml:space="preserve"> </w:t>
      </w:r>
      <w:proofErr w:type="spellStart"/>
      <w:r>
        <w:t>gefelliger</w:t>
      </w:r>
      <w:proofErr w:type="spellEnd"/>
      <w:r>
        <w:t xml:space="preserve"> </w:t>
      </w:r>
      <w:proofErr w:type="spellStart"/>
      <w:r>
        <w:t>vnd</w:t>
      </w:r>
      <w:proofErr w:type="spellEnd"/>
      <w:r>
        <w:t xml:space="preserve"> </w:t>
      </w:r>
      <w:proofErr w:type="spellStart"/>
      <w:r>
        <w:t>fruchtbarlicher</w:t>
      </w:r>
      <w:proofErr w:type="spellEnd"/>
      <w:r>
        <w:t xml:space="preserve"> </w:t>
      </w:r>
      <w:proofErr w:type="spellStart"/>
      <w:r>
        <w:t>nachdencken</w:t>
      </w:r>
      <w:proofErr w:type="spellEnd"/>
      <w:r>
        <w:t xml:space="preserve">/ </w:t>
      </w:r>
      <w:proofErr w:type="spellStart"/>
      <w:r>
        <w:t>dan</w:t>
      </w:r>
      <w:proofErr w:type="spellEnd"/>
      <w:r>
        <w:t xml:space="preserve"> ich in </w:t>
      </w:r>
      <w:proofErr w:type="spellStart"/>
      <w:r>
        <w:t>meynem</w:t>
      </w:r>
      <w:proofErr w:type="spellEnd"/>
      <w:r>
        <w:t xml:space="preserve"> </w:t>
      </w:r>
      <w:proofErr w:type="spellStart"/>
      <w:r>
        <w:t>einfeltigen</w:t>
      </w:r>
      <w:proofErr w:type="spellEnd"/>
      <w:r>
        <w:t xml:space="preserve"> verstand vermag </w:t>
      </w:r>
      <w:proofErr w:type="spellStart"/>
      <w:r>
        <w:t>zubringenn</w:t>
      </w:r>
      <w:proofErr w:type="spellEnd"/>
      <w:r>
        <w:t xml:space="preserve">/ Hiemit dich </w:t>
      </w:r>
      <w:proofErr w:type="spellStart"/>
      <w:r>
        <w:t>got</w:t>
      </w:r>
      <w:proofErr w:type="spellEnd"/>
      <w:r>
        <w:t xml:space="preserve"> befehlende mit </w:t>
      </w:r>
      <w:proofErr w:type="spellStart"/>
      <w:r>
        <w:t>hertzlicher</w:t>
      </w:r>
      <w:proofErr w:type="spellEnd"/>
      <w:r>
        <w:t xml:space="preserve"> </w:t>
      </w:r>
      <w:proofErr w:type="spellStart"/>
      <w:r>
        <w:t>bit</w:t>
      </w:r>
      <w:proofErr w:type="spellEnd"/>
      <w:r>
        <w:t xml:space="preserve"> zu </w:t>
      </w:r>
      <w:proofErr w:type="spellStart"/>
      <w:r>
        <w:t>got</w:t>
      </w:r>
      <w:proofErr w:type="spellEnd"/>
      <w:r>
        <w:t xml:space="preserve">/ das er dir </w:t>
      </w:r>
      <w:proofErr w:type="spellStart"/>
      <w:r>
        <w:t>gesuntheit</w:t>
      </w:r>
      <w:proofErr w:type="spellEnd"/>
      <w:r>
        <w:t xml:space="preserve"> des </w:t>
      </w:r>
      <w:proofErr w:type="spellStart"/>
      <w:r>
        <w:t>leybs</w:t>
      </w:r>
      <w:proofErr w:type="spellEnd"/>
      <w:r>
        <w:t xml:space="preserve"> </w:t>
      </w:r>
      <w:proofErr w:type="spellStart"/>
      <w:r>
        <w:t>vnd</w:t>
      </w:r>
      <w:proofErr w:type="spellEnd"/>
      <w:r>
        <w:t xml:space="preserve"> </w:t>
      </w:r>
      <w:proofErr w:type="spellStart"/>
      <w:r>
        <w:t>gemuts</w:t>
      </w:r>
      <w:proofErr w:type="spellEnd"/>
      <w:r>
        <w:t xml:space="preserve"> geben </w:t>
      </w:r>
      <w:proofErr w:type="spellStart"/>
      <w:r>
        <w:t>wol</w:t>
      </w:r>
      <w:proofErr w:type="spellEnd"/>
      <w:r>
        <w:t xml:space="preserve">/ damit du </w:t>
      </w:r>
      <w:proofErr w:type="spellStart"/>
      <w:r>
        <w:t>wircken</w:t>
      </w:r>
      <w:proofErr w:type="spellEnd"/>
      <w:r>
        <w:t xml:space="preserve"> </w:t>
      </w:r>
      <w:proofErr w:type="spellStart"/>
      <w:r>
        <w:t>mogest</w:t>
      </w:r>
      <w:proofErr w:type="spellEnd"/>
      <w:r>
        <w:t xml:space="preserve">/ was </w:t>
      </w:r>
      <w:proofErr w:type="spellStart"/>
      <w:r>
        <w:t>gottis</w:t>
      </w:r>
      <w:proofErr w:type="spellEnd"/>
      <w:r>
        <w:t xml:space="preserve"> lob/ ehre/ </w:t>
      </w:r>
      <w:proofErr w:type="spellStart"/>
      <w:r>
        <w:t>vnd</w:t>
      </w:r>
      <w:proofErr w:type="spellEnd"/>
      <w:r>
        <w:t xml:space="preserve"> sein </w:t>
      </w:r>
      <w:proofErr w:type="spellStart"/>
      <w:r>
        <w:t>gotlicher</w:t>
      </w:r>
      <w:proofErr w:type="spellEnd"/>
      <w:r>
        <w:t xml:space="preserve"> </w:t>
      </w:r>
      <w:proofErr w:type="spellStart"/>
      <w:r>
        <w:t>wil</w:t>
      </w:r>
      <w:proofErr w:type="spellEnd"/>
      <w:r>
        <w:t xml:space="preserve"> sey/ zu </w:t>
      </w:r>
      <w:proofErr w:type="spellStart"/>
      <w:r>
        <w:t>mehrung</w:t>
      </w:r>
      <w:proofErr w:type="spellEnd"/>
      <w:r>
        <w:t xml:space="preserve"> des waren </w:t>
      </w:r>
      <w:proofErr w:type="spellStart"/>
      <w:r>
        <w:t>glaubens</w:t>
      </w:r>
      <w:proofErr w:type="spellEnd"/>
      <w:r>
        <w:t xml:space="preserve">/ zu nutz allen </w:t>
      </w:r>
      <w:proofErr w:type="spellStart"/>
      <w:r>
        <w:t>Christglaubigen</w:t>
      </w:r>
      <w:proofErr w:type="spellEnd"/>
      <w:r>
        <w:t xml:space="preserve">. Dat. Sontags nach </w:t>
      </w:r>
      <w:proofErr w:type="spellStart"/>
      <w:r>
        <w:t>Dionisij</w:t>
      </w:r>
      <w:proofErr w:type="spellEnd"/>
      <w:r>
        <w:t>. Anno M. D. XXI.</w:t>
      </w:r>
    </w:p>
    <w:p w14:paraId="7155BF65" w14:textId="77777777" w:rsidR="00E26195" w:rsidRDefault="00E26195" w:rsidP="00E26195">
      <w:pPr>
        <w:pStyle w:val="StandardWeb"/>
      </w:pPr>
      <w:proofErr w:type="spellStart"/>
      <w:r>
        <w:t>Hartmudt</w:t>
      </w:r>
      <w:proofErr w:type="spellEnd"/>
      <w:r>
        <w:t xml:space="preserve"> von </w:t>
      </w:r>
      <w:proofErr w:type="spellStart"/>
      <w:r>
        <w:t>Cronberg</w:t>
      </w:r>
      <w:proofErr w:type="spellEnd"/>
    </w:p>
    <w:p w14:paraId="19991263" w14:textId="3E09D7BC" w:rsidR="00E26195" w:rsidRDefault="00E26195">
      <w:pPr>
        <w:spacing w:after="0" w:line="240" w:lineRule="auto"/>
        <w:rPr>
          <w:lang w:eastAsia="de-DE"/>
        </w:rPr>
      </w:pPr>
      <w:r>
        <w:rPr>
          <w:lang w:eastAsia="de-DE"/>
        </w:rPr>
        <w:br w:type="page"/>
      </w:r>
    </w:p>
    <w:p w14:paraId="1AA62449" w14:textId="55010BAF" w:rsidR="00E26195" w:rsidRDefault="00E26195" w:rsidP="00E26195">
      <w:pPr>
        <w:pStyle w:val="berschrift1"/>
      </w:pPr>
      <w:r>
        <w:t xml:space="preserve">Briefe an Hartmut von </w:t>
      </w:r>
      <w:proofErr w:type="spellStart"/>
      <w:r>
        <w:t>Cronberg</w:t>
      </w:r>
      <w:proofErr w:type="spellEnd"/>
    </w:p>
    <w:p w14:paraId="7E34CEB9" w14:textId="77777777" w:rsidR="00E26195" w:rsidRDefault="004B2E0C" w:rsidP="00E26195">
      <w:pPr>
        <w:pStyle w:val="berschrift1"/>
        <w:rPr>
          <w:sz w:val="48"/>
        </w:rPr>
      </w:pPr>
      <w:hyperlink r:id="rId7" w:history="1">
        <w:r w:rsidR="00E26195">
          <w:rPr>
            <w:rStyle w:val="Hyperlink"/>
          </w:rPr>
          <w:t xml:space="preserve">Luther, Martin – Sendschreiben an Hartmuth von </w:t>
        </w:r>
        <w:proofErr w:type="spellStart"/>
        <w:r w:rsidR="00E26195">
          <w:rPr>
            <w:rStyle w:val="Hyperlink"/>
          </w:rPr>
          <w:t>Cronberg</w:t>
        </w:r>
        <w:proofErr w:type="spellEnd"/>
        <w:r w:rsidR="00E26195">
          <w:rPr>
            <w:rStyle w:val="Hyperlink"/>
          </w:rPr>
          <w:t>.</w:t>
        </w:r>
      </w:hyperlink>
    </w:p>
    <w:p w14:paraId="4AEB9BFF" w14:textId="77777777" w:rsidR="00E26195" w:rsidRDefault="00E26195" w:rsidP="00E26195">
      <w:pPr>
        <w:pStyle w:val="StandardWeb"/>
      </w:pPr>
      <w:r>
        <w:rPr>
          <w:rStyle w:val="Hervorhebung"/>
        </w:rPr>
        <w:t xml:space="preserve">Hartmuth von </w:t>
      </w:r>
      <w:proofErr w:type="spellStart"/>
      <w:r>
        <w:rPr>
          <w:rStyle w:val="Hervorhebung"/>
        </w:rPr>
        <w:t>Cronberg</w:t>
      </w:r>
      <w:proofErr w:type="spellEnd"/>
      <w:r>
        <w:rPr>
          <w:rStyle w:val="Hervorhebung"/>
        </w:rPr>
        <w:t xml:space="preserve">, ein rheinischer Ritter und Herr des Städtchens </w:t>
      </w:r>
      <w:proofErr w:type="spellStart"/>
      <w:r>
        <w:rPr>
          <w:rStyle w:val="Hervorhebung"/>
        </w:rPr>
        <w:t>Cronberg</w:t>
      </w:r>
      <w:proofErr w:type="spellEnd"/>
      <w:r>
        <w:rPr>
          <w:rStyle w:val="Hervorhebung"/>
        </w:rPr>
        <w:t xml:space="preserve"> in der Nähe von Frankfurt a. M., war einer der ersten aus dem deutschen Adel, die sich zu Luthers Lehre öffentlich bekannten. Im Jahre 1521 während des Reichstages zu Worms ließ er dem Kaiser, von dem er noch gute Hoffnung hegte, eine Schrift überreichen, wie einigen in der Kirche eingerissenen Mißbräuchen zu steuern sey. Auch an den </w:t>
      </w:r>
      <w:proofErr w:type="spellStart"/>
      <w:r>
        <w:rPr>
          <w:rStyle w:val="Hervorhebung"/>
        </w:rPr>
        <w:t>gesammten</w:t>
      </w:r>
      <w:proofErr w:type="spellEnd"/>
      <w:r>
        <w:rPr>
          <w:rStyle w:val="Hervorhebung"/>
        </w:rPr>
        <w:t xml:space="preserve"> Orden der Bettelmönche richtete er eine Schrift, um ihm die Irrthümer der römischen Kirche vorzustellen. Selbst an den Pabst, Hadrian, schrieb er, wünschte ihm die Erkenntniß Gottes und seiner selbst und zeigte ihm die Ursachen an, warum er sich von der päbstlichen Kirche getrennt habe. In einem Kriege, den sein Vetter, Franz von Sickingen, gegen den Erzbischof von Trier führte, wurden ihm alle seine Güter genommen und er selbst verjagt. Gleichwohl konnte ihn dies alles nicht bewegen, von der erkannten Wahrheit abzulassen. Mit Luthern stand er in häufigem Briefwechsel und bezeugte in seinen Briefen einen glühenden Eifer für dessen Lehre, für welche er selbst den Tod zu leiden sich bereit erklärte. Er starb im 61. Jahre seines Alters 1549. Luthers Sendschreiben an ihn, im März 1522, kurz nach seiner Rückkehr von der Wartburg, geschrieben, ist ein herrliches Zeugniß von des Mannes Gottes Glaubensmuth und Freudigkeit und ist nicht nur allen denen, die um Christi und seines Wortes willen Verfolgung leiden, sondern auch allen Gottseligen, mit was für Anfechtung sie auch beladen sind, nützlich und tröstlich zu lesen.</w:t>
      </w:r>
    </w:p>
    <w:p w14:paraId="4BCC6B2A" w14:textId="77777777" w:rsidR="00E26195" w:rsidRDefault="00E26195" w:rsidP="00E26195">
      <w:pPr>
        <w:pStyle w:val="StandardWeb"/>
      </w:pPr>
      <w:proofErr w:type="spellStart"/>
      <w:r>
        <w:rPr>
          <w:rStyle w:val="Hervorhebung"/>
        </w:rPr>
        <w:t>Ausg</w:t>
      </w:r>
      <w:proofErr w:type="spellEnd"/>
      <w:r>
        <w:rPr>
          <w:rStyle w:val="Hervorhebung"/>
        </w:rPr>
        <w:t xml:space="preserve">. </w:t>
      </w:r>
      <w:proofErr w:type="spellStart"/>
      <w:r>
        <w:rPr>
          <w:rStyle w:val="Hervorhebung"/>
        </w:rPr>
        <w:t>Wittenb</w:t>
      </w:r>
      <w:proofErr w:type="spellEnd"/>
      <w:r>
        <w:rPr>
          <w:rStyle w:val="Hervorhebung"/>
        </w:rPr>
        <w:t xml:space="preserve">. VI. 363. VII. 485. Jena II. 66. </w:t>
      </w:r>
      <w:proofErr w:type="spellStart"/>
      <w:r>
        <w:rPr>
          <w:rStyle w:val="Hervorhebung"/>
        </w:rPr>
        <w:t>Altenb</w:t>
      </w:r>
      <w:proofErr w:type="spellEnd"/>
      <w:r>
        <w:rPr>
          <w:rStyle w:val="Hervorhebung"/>
        </w:rPr>
        <w:t xml:space="preserve">. N. 116. </w:t>
      </w:r>
      <w:proofErr w:type="spellStart"/>
      <w:r>
        <w:rPr>
          <w:rStyle w:val="Hervorhebung"/>
        </w:rPr>
        <w:t>Leipz</w:t>
      </w:r>
      <w:proofErr w:type="spellEnd"/>
      <w:r>
        <w:rPr>
          <w:rStyle w:val="Hervorhebung"/>
        </w:rPr>
        <w:t xml:space="preserve">. XVIII. 226. Walch. XV. 1979. De W. II. 161. Erlang. </w:t>
      </w:r>
      <w:proofErr w:type="spellStart"/>
      <w:r>
        <w:rPr>
          <w:rStyle w:val="Hervorhebung"/>
        </w:rPr>
        <w:t>l.m</w:t>
      </w:r>
      <w:proofErr w:type="spellEnd"/>
      <w:r>
        <w:rPr>
          <w:rStyle w:val="Hervorhebung"/>
        </w:rPr>
        <w:t>. 119.</w:t>
      </w:r>
    </w:p>
    <w:p w14:paraId="7C3808D0" w14:textId="77777777" w:rsidR="00E26195" w:rsidRDefault="00E26195" w:rsidP="00E26195">
      <w:pPr>
        <w:pStyle w:val="StandardWeb"/>
      </w:pPr>
      <w:r>
        <w:t xml:space="preserve">Gunst und Friede von Gott, unserm Vater, und unserm Herrn Jesu Christo, sey euch gewünscht, günstiger Herr und guter Freund in Christo. Ich habe eurer Schriften zwo, eine an Kaiserliche Majestät, die andere an die Bettelorden gethan, mit großer Freude erfahren und gelesen, und danke meinem Gott für die Gunst und Gabe, so euch gegeben ist, an der Erkenntniß der christlichen Wahrheit, dazu auch die Lust und thätige Liebe zu derselbigen. Dann man spüret wohl, daß eure Worte aus Herzens Grund und Brunst quellen, und beweisen, daß nicht, wie in Vielen, das Wort Christi allein auf der Zunge und in den Ohren schwebe, sondern ernstlich und gründlich im Herzen wohne, also daß es auch seine Art angezogen, und so gar freudig und </w:t>
      </w:r>
      <w:proofErr w:type="spellStart"/>
      <w:r>
        <w:t>unschüchtern</w:t>
      </w:r>
      <w:proofErr w:type="spellEnd"/>
      <w:r>
        <w:t xml:space="preserve"> macht, dasselbige zu preisen und zu bekennen, nicht allein mit dem Munde, sondern auch mit der That und Schrift, für und gegen alle Welt, zuvor gegen solche hohe und kluge Geister. Wie groß aber und überschwänglich solche Gabe sey, kann Niemand genugsam bewegen, denn der den Geist hat, der uns verkündiget, was uns gegeben sey, und uns lehret. Geistliches gegen Geistliches achten, wie Paulus sagt 1 Cor 2,12. Denn es geht nicht zu Herzen den viehischen Menschen.</w:t>
      </w:r>
    </w:p>
    <w:p w14:paraId="0CB71C9C" w14:textId="77777777" w:rsidR="00E26195" w:rsidRDefault="00E26195" w:rsidP="00E26195">
      <w:pPr>
        <w:pStyle w:val="StandardWeb"/>
      </w:pPr>
      <w:r>
        <w:t xml:space="preserve">Darum ichs nicht habe mögen unterlassen, euch mit dieser Schrift zu besuchen im Geist, und meine Freude euch kund zu thun. Denn das kann ich ohne alle Lügen rühmen, daß </w:t>
      </w:r>
      <w:proofErr w:type="spellStart"/>
      <w:r>
        <w:t>michs</w:t>
      </w:r>
      <w:proofErr w:type="spellEnd"/>
      <w:r>
        <w:t xml:space="preserve"> nicht so sehr kränkt, noch betrübt, daß mich der Pabst mit aller Welt verdammt und verfolgt, so fast mich stärkt und erfreuet, wenn ich höre, daß ein Mensch die zarte Wahrheit fähet und preiset. Wie vielmehr aber tröstet mich das, daß ich erfahren habe und täglich erfahre, daß sie in euch und eures gleichen so herzlich erkennet und frei bekennet wird, welches mir auch Gott aus Gnaden zu Trost thut, auf daß mein Glaube desto stärker werde, und nicht eitel Betrübniß habe, wenn er mich sehen läßt, daß sein Wort nicht vergeblich ausgeht, wie er sagt durch Jesaiam am 55, 11. Wiederum, daß sich dawider setzt alle Welt, wie er auch sagt Matthäi am 24, 9.: Ihr müsset allen Menschen </w:t>
      </w:r>
      <w:proofErr w:type="spellStart"/>
      <w:r>
        <w:t>hälfig</w:t>
      </w:r>
      <w:proofErr w:type="spellEnd"/>
      <w:r>
        <w:t xml:space="preserve"> seyn, um meines Namens willen. Also daß die Art ist des göttlichen Worts, daß es von Wenigen aufs allerherzlichste empfangen, und von Vielen aufs allergräulichste verfolget wird. Wölfe und Bären und Löwen verfolgen es nicht, sondern Menschen, und alle Menschen, spricht Christus. Was ists denn nun‘ Wunder, ob die Welt voll Menschen, das ist, Verfolger Christi ist? Was ist die Welt, denn lauter Menschen? Das Wort aber macht aus Menschen Götter, wie der 82. Psalm V. 6. sagt: Ich habe gesagt, ihr send Götter, und </w:t>
      </w:r>
      <w:proofErr w:type="spellStart"/>
      <w:r>
        <w:t>allesammt</w:t>
      </w:r>
      <w:proofErr w:type="spellEnd"/>
      <w:r>
        <w:t xml:space="preserve"> Kinder des Allerhöchsten. Welches Christus selbst auslegt Joh. 10, 35. und spricht: Die Schrift nennet die Götter, zu welchen das Wort Gottes geschah. Und Joh. 1, 12.: Er hat ihnen Macht gegeben, Gottes Kinder zu werden, die da </w:t>
      </w:r>
      <w:proofErr w:type="spellStart"/>
      <w:r>
        <w:t>gläuben</w:t>
      </w:r>
      <w:proofErr w:type="spellEnd"/>
      <w:r>
        <w:t xml:space="preserve"> an seinen Namen. Also bleibts, was Mensch ist, das verfolgt Gottes Wort und Gottes Kinder.</w:t>
      </w:r>
    </w:p>
    <w:p w14:paraId="67D148B0" w14:textId="77777777" w:rsidR="00E26195" w:rsidRDefault="00E26195" w:rsidP="00E26195">
      <w:pPr>
        <w:pStyle w:val="StandardWeb"/>
      </w:pPr>
      <w:r>
        <w:t xml:space="preserve">Doch bringt das edle Wort natürlich mit ihm den heißen Hunger und </w:t>
      </w:r>
      <w:proofErr w:type="spellStart"/>
      <w:r>
        <w:t>unsättigen</w:t>
      </w:r>
      <w:proofErr w:type="spellEnd"/>
      <w:r>
        <w:t xml:space="preserve"> Durst, daß wir nicht Können satt werden, ob gleich viel tausend Menschen daran </w:t>
      </w:r>
      <w:proofErr w:type="spellStart"/>
      <w:r>
        <w:t>gläubten</w:t>
      </w:r>
      <w:proofErr w:type="spellEnd"/>
      <w:r>
        <w:t>; sondern wollten gern, daß kein Mensch sein mangeln müßte. Solcher Durst ringet und ruhet nicht, und treibt uns zu reden, wie David spricht Ps. 116, 10.: Ich bin gläubig worden, darum rede ich. Und wir haben (sagt St. Paulus 2 Cor. 4, 13.) denselben Geist des Glaubens, darum reden wir auch, bis daß wir Jedermann in uns drücken und leiben, und einen Kuchen mit uns machen, wenn es möglich wäre. Aber der Durst thut nicht allein einen großen Fehlgriff mit seinem Reden, sondern wird auch mit Galle und Essig getränkt, wie Christus am Kreuz, Joh. 19, 28. Solchen Durst hatte St. Paulus Apg. 26, 29., da er wünschet, daß Jedermann wäre, wie er selbst war, ausgenommen seine Bande. Röm. 9,3. wünschet er von Christo verbannet zu seyn um seiner Brüder, der Juden willen. Sehet, solchen Durst nach brüderlicher Seligkeit habt ihr nun auch empfangen, zum gewissen Zeichen eines grundguten Glaubens. Was ist nun hinterstellig, denn daß ihr gewärtigen müsset der Gallen und des Essigs, das ist, der Verlästerung, Schmach und Verfolgung, um eurer durstigen Rede willen? Es thut es nicht anders, wo Christus ist, da muß seyn Judas, Pilatus, Herodes, Caiphas, Annas, dazu auch seyn Kreuz; oder ist nicht der rechte Christus.</w:t>
      </w:r>
    </w:p>
    <w:p w14:paraId="62DE74BB" w14:textId="77777777" w:rsidR="00E26195" w:rsidRDefault="00E26195" w:rsidP="00E26195">
      <w:pPr>
        <w:pStyle w:val="StandardWeb"/>
      </w:pPr>
      <w:r>
        <w:t xml:space="preserve">Daher wir auch nicht unsers </w:t>
      </w:r>
      <w:proofErr w:type="spellStart"/>
      <w:r>
        <w:t>Trübsals</w:t>
      </w:r>
      <w:proofErr w:type="spellEnd"/>
      <w:r>
        <w:t xml:space="preserve">, sondern der Verfolger Jammers halben uns bekümmern; sintemal wir genug haben für uns, und gewiß sind, daß sie uns keinen Abbruch thun mögen, sondern je mehr sie toben, je mehr sie sich verderben, und uns fördern müssen. Wie St. Paulus sagt Phil. 1, 25. Denn wer mag uns leid thun, so wir einen solchen Herrn haben, der den Tod und aller Widersacher Leben in seiner Hand hat? Röm. 14, 9. und uns so tröstlich in unser Herz spricht, Joh. 16, 33.: Send getrost, ich habe die Welt überwunden. Sie dräuen uns mit dem Tode. Wenn sie so klug wären, als sie thöricht sind, sollten sie uns mit dem Leben dräuen. Es ist ein spöttisches, schimpfliches Dräuen, daß man Christum und seine Christen mit dem Tode schreckt, so sie doch Herren und Siegmänner des Todes sind. Gleich als wenn ich wollte einen Mann damit erschrecken, daß ich ihm sein Roß </w:t>
      </w:r>
      <w:proofErr w:type="spellStart"/>
      <w:r>
        <w:t>aufzäumete</w:t>
      </w:r>
      <w:proofErr w:type="spellEnd"/>
      <w:r>
        <w:t xml:space="preserve">, und ihn darauf reiten ließe. Aber sie </w:t>
      </w:r>
      <w:proofErr w:type="spellStart"/>
      <w:r>
        <w:t>gläuben</w:t>
      </w:r>
      <w:proofErr w:type="spellEnd"/>
      <w:r>
        <w:t xml:space="preserve"> nicht, daß Christus auferstanden von den Todten, und ein Herr des Lebens und des Todes sey; er ist bei ihnen noch im Grabe, ja noch in der Höllen. Wir aber wissen, trotzen, und sind freudig, daß er ist auferstanden, und der Tod nichts mehr sey, denn ein Ende der Sünde, und seiner selbst. Denn das Leben in diesem Fleisch klebt noch an und in den Sünden, und kann nicht ohne Sünde seyn, des Fleisches halben. Darum schreiet der angefangene Geist in uns: Komm, Tod und jüngster Tag, und mache beide, der Sünde und des Todes ein Ende, Amen, wie St. Paulus Röm. 7, 18,19. und c. 8, 22. 23. schreibt.</w:t>
      </w:r>
    </w:p>
    <w:p w14:paraId="0B312040" w14:textId="4BF511C5" w:rsidR="00E26195" w:rsidRDefault="00E26195" w:rsidP="00E26195">
      <w:pPr>
        <w:pStyle w:val="StandardWeb"/>
      </w:pPr>
      <w:r>
        <w:t>Solche Freude und Freudigkeit in Christo erkennen die elenden Feinde nicht, und zürnen mit uns, daß wir ihnen davon sagen, und sie ihnen anbieten, wollen uns um des Lebens willen tödten. Ach Gott! es ist die allmächtige Auferstehung Christi ja zu vielmal ein größerer Trotz, denn daß er sich sollte lassen scheuchen und feige machen durch ihre augenblickliche Gewalt der strohernen und papiernen Tyrannei. Der eine ist vornehmlich die Wasserblase N.</w:t>
      </w:r>
      <w:r>
        <w:rPr>
          <w:rStyle w:val="Endnotenzeichen"/>
        </w:rPr>
        <w:endnoteReference w:id="1"/>
      </w:r>
      <w:r>
        <w:t xml:space="preserve">, trotzt dem Himmel mit ihrem hohen Bauch, und hat dem Evangelio entsagt; hats, auch im Sinn, er wolle Christum fressen, wie der Wolf eine Mücke; läßt sich auch dünken, er habe ihm schon nicht eine kleine Schramme in den linken Sporen gebissen, und tobet einher vor allen andern. Ich habe zwar mit ganzem Herzen für ihn gebeten, und mich seines gräulichen Anlaufs fast erbarmet; aber ich besorge, es drücke ihn sein Urtheil, vorlängst verdient. Ich bitte, ihr wollt ihn mit den euern auch im Gebet dem Herrn befehlen; wie wir denn schuldig sind, den Widersachern aus Herzen günstig zu seyn, ob sie es auch nicht leiden wollen, daß man ihnen wohl thue; ob er </w:t>
      </w:r>
      <w:proofErr w:type="spellStart"/>
      <w:r>
        <w:t>dermaleins</w:t>
      </w:r>
      <w:proofErr w:type="spellEnd"/>
      <w:r>
        <w:t xml:space="preserve"> aus des Drachen Mund möchte errettet werden, und für einen Saulus einen Paulus geben. Denn mit solcher elenden Leute Verderben uns nichts geholfen ist. Ich wollte euch wohl ermahnen, daß ihr dergleichen Schrift an ihn thätet; wollte aber auch nicht gern das Heiligthum für die Hunde und die Perlen für die Saue werfen lassen (Matth. 7, 6.). Denn da ist kein Hören noch Bedenken, daß ich nichts denn das Gebet weiß für ihn zu thun. Er verdirbt viel Seelen, und sammelt ihm einen Schatz auf den Tag des Zorns, der groß ist (Röm. 2, 5.). Doch ich stelle das heim euerm Geist. Wir wollen doch leben, ob sie uns tödten, oder alles Unglück anthun. Aber noch ein Härteres ist jetzt neulich an unsern Glauben gelaufen. Satanas, der sich allezeit unter die Kinder Gottes mengt (Hiob l, 6.), hat uns, vornehmlich mir, ein fein Spiel zu Wittenberg angerichtet, und den Widersachern einmal ihre Lust an uns gebüßet, und das Maul weit aufgesperret, das Evangelium zu schmähen. Alle meine Feinde, sammt allen Teufeln, wie nahe sie mir gekommen sind vielmal, haben sie mich doch nicht getroffen, wie ich jetzt getroffen bin von den Unsern; und muß bekennen, daß mich der Rauch übel in die Augen beißet, und kitzelt mich fast im Herzen. Hie will ich (dachte der Teufel) dem Luther das Herz nehmen, und den steifen Geist matt machen, den Griff wird er nicht verstehen, noch überwinden</w:t>
      </w:r>
      <w:r>
        <w:rPr>
          <w:rStyle w:val="Endnotenzeichen"/>
        </w:rPr>
        <w:endnoteReference w:id="2"/>
      </w:r>
      <w:r>
        <w:t>.</w:t>
      </w:r>
    </w:p>
    <w:p w14:paraId="76AEE374" w14:textId="77777777" w:rsidR="00E26195" w:rsidRDefault="00E26195" w:rsidP="00E26195">
      <w:pPr>
        <w:pStyle w:val="StandardWeb"/>
      </w:pPr>
      <w:r>
        <w:t xml:space="preserve">Wohlan, ich denke, ob nicht solches auch geschehe zur Strafe etlicher meiner vornehmsten Gönner und mir. Meinen Gönnern darum; denn wiewohl sie glauben, Christus sey auferstanden, tappen sie doch noch mit Magdalena im Garten nach ihm, und er ist ihnen noch nicht aufgefahren zum Vater (Joh. 20,17.). Mir aber darum, daß ich zu Worms guten Freunden zu Dienst, auf daß ich nicht zu steifsinnig gesehen würde, meinen Geist </w:t>
      </w:r>
      <w:proofErr w:type="spellStart"/>
      <w:r>
        <w:t>dämpfete</w:t>
      </w:r>
      <w:proofErr w:type="spellEnd"/>
      <w:r>
        <w:t>, und nicht härter und strenger meine Bekenntnisse für den Tyrannen that; wiewohl mich doch die ungläubigen Heiden seit der Zeit hochmüthig im antworten gescholten haben. Sie richten, wie Heiden (als sie sind) richten sollen, die keines Geistes noch Glaubens jemals empfunden haben. Mich hat meine dieselbige Demuth und Ehrerbietung vielmal gereuet.</w:t>
      </w:r>
    </w:p>
    <w:p w14:paraId="2E58DFCA" w14:textId="2162D273" w:rsidR="00E26195" w:rsidRDefault="00E26195" w:rsidP="00E26195">
      <w:pPr>
        <w:pStyle w:val="StandardWeb"/>
      </w:pPr>
      <w:r>
        <w:t>Es sey aber an dem, wie es wolle, es sey gesündigt, oder wohl gethan, darum unverzagt und unerschrocken. Denn wie wir auf unsere Wohlthat nicht trotzen, also zagen wir auch nicht in unsern Sünden. Wir danken aber Gott, daß unser Glaube höher ist, denn Wohlthat und Sünde. Denn der Vater aller Barmherzigkeit hat uns gegeben, zu glauben nicht an einen hölzernen, sondern an einen lebendigen Christum, der ein Herr über Sünde und Unschuld ist, der uns auch aufrichten und erhalten kann, ob wir gleich in tausend und aber tausend Sünden alle Stunde fielen; da ist mir kein Zweifel an. Und wenn es der Satanas noch höher und noch ärger versuchte, so soll er uns doch nicht ehe müde machen, er greife denn ein solches an, damit er Christum von der rechten Hand Gottes hernieder reiße. Weil Christus droben bleibt sitzen, so wollen wir auch bleiben Herren und Junkern über Sünde, Tod, Teufel und alle Dinge, da soll nichts für seyn. Wir wissen, daß der stark und treu genug ist, der ihn auferweckt von den Todten (Apg. 5, 31), und zu seiner Rechten gesetzt hat, zu seyn ein Herr über alle Dinge, ohne Zweifel auch über Sünde, Tod, Teufel, Hölle, schweig denn über die papistischen Schweinblasen, mit ihren dreien rauschenden Erbsen. Den Trotz sollen sie uns nicht nehmen; so lange aber der Trotz uns bleibt, wollen wir sie fröhlich verachten, und zusehen, ob sie uns diesen Christum so leichtlich, als sie meinen, verschlingen, und einen Andern an seine Statt setzen mögen, von dem der Vater nicht wisse. Darum hoffe ich, dieser Christus soll uns dies Spiel, und ob noch ein ärgeres entstände nach diesem, nicht allein wieder zurecht bringen, sondern auch zu förderlichem Nuß wenden, nach dem überschwänglichen Reichthum seiner Weisheit und Gütigkeit, sonderlich so ihr auch helft bitten und trauen. Es ist unser Ding noch nicht so fern gefallen, als es fiel zu Christus Zeiten, da ihn auch Petrus selbst verleugnet, und alle Jünger von ihm flohen, und Judas ihn verrieth und fing (Marc. 14,44.52.68. u. folg.). Und obs so fern fiel, dennoch soll es nicht verfallen, und unser Christus nicht verwesen. Ich weiß aber und bin es gewiß, daß solches, und was desgleichen geschehen mag, darum geschieht, daß ein allgemeiner Versuch und Probe aufgerichtet werde, daran die Starken bewährt, die Schwachen gestärkt, die Bewährten gepriesen, die Falschgläubigen offenbart, die Feinde aber, und die nicht werth sind, daß sie es für Gottes Wort erkennen und halten, geärgert und verstockt werden sollen; wie sie denn verdienet haben.</w:t>
      </w:r>
    </w:p>
    <w:p w14:paraId="228E0B98" w14:textId="3D295980" w:rsidR="00E26195" w:rsidRDefault="00E26195" w:rsidP="00E26195">
      <w:pPr>
        <w:pStyle w:val="StandardWeb"/>
      </w:pPr>
      <w:r>
        <w:t>Denn ihr wißt, daß die Sünde zu Worms</w:t>
      </w:r>
      <w:r>
        <w:rPr>
          <w:rStyle w:val="Endnotenzeichen"/>
        </w:rPr>
        <w:endnoteReference w:id="3"/>
      </w:r>
      <w:r>
        <w:t xml:space="preserve">, da die göttliche Wahrheit so kindisch verschmähet, so öffentlich, muthwillig, wissentlich, </w:t>
      </w:r>
      <w:proofErr w:type="spellStart"/>
      <w:r>
        <w:t>unverhört</w:t>
      </w:r>
      <w:proofErr w:type="spellEnd"/>
      <w:r>
        <w:t xml:space="preserve"> verdammt ward, freilich eine Sünde ganzer gemeiner deutscher Nation ist, darum daß die Häupter solches thaten, und ihnen Niemand einredete; damit über die Maßen bei Gott </w:t>
      </w:r>
      <w:proofErr w:type="spellStart"/>
      <w:r>
        <w:t>verschuldigt</w:t>
      </w:r>
      <w:proofErr w:type="spellEnd"/>
      <w:r>
        <w:t xml:space="preserve"> ist, daß er das theure Wort ganz </w:t>
      </w:r>
      <w:proofErr w:type="spellStart"/>
      <w:r>
        <w:t>aufhübe</w:t>
      </w:r>
      <w:proofErr w:type="spellEnd"/>
      <w:r>
        <w:t xml:space="preserve">, oder ein solches Aergerniß entstehen ließe, daß es kein Mensch für Gottes Wort hielte, und also ihrem Verdienst nach auch lästern und verfolgen müßten, wie Teufelslehre, das sie zuvor aus lauter frevelhaftem Muthwillen haben verleugnet und verdammt. Ja, leider, mein theurer Hartmuth, solches Verdienst hat die deutsche Nation dem Pabste zu Dienst auf dem unseligen Reichstage auf sich geladen; und die jetzt also toben und verstockt sind, haben es dazumal also </w:t>
      </w:r>
      <w:proofErr w:type="spellStart"/>
      <w:r>
        <w:t>verschuldigt</w:t>
      </w:r>
      <w:proofErr w:type="spellEnd"/>
      <w:r>
        <w:t xml:space="preserve">, da sie das </w:t>
      </w:r>
      <w:proofErr w:type="spellStart"/>
      <w:r>
        <w:t>Rädlein</w:t>
      </w:r>
      <w:proofErr w:type="spellEnd"/>
      <w:r>
        <w:t xml:space="preserve"> trieben, und die Würfel in der Hand hatten, und ließen sich dünken, sie schimpfen, und Christus sähe sie nicht. O schrecklicher und ernster Richter, wie heimlich und gar gräulich sind deine Gerichte! wie gewiß und sicher ist der Pharao allezeit, ehe ihn das rothe Meer versäuft, und stehet nicht, daß eben seine Sicherheit der rechte, ernste Zorn Gottes über ihn ist. O wie unleidlich ist Gott des Schimpfs an seinem theuren Wort, daß er auch sich seines liebsten Kindes Blut hat lassen kosten; und die Menschen sitzen und schmatzen und lächeln, wenn sie es verdammen und verfolgen.</w:t>
      </w:r>
    </w:p>
    <w:p w14:paraId="3E5F9D70" w14:textId="77777777" w:rsidR="00E26195" w:rsidRDefault="00E26195" w:rsidP="00E26195">
      <w:pPr>
        <w:pStyle w:val="StandardWeb"/>
      </w:pPr>
      <w:r>
        <w:t>Also sehen wir, daß auch den Juden gehet, welche, da sie Gottes Sohn verdammten muthwillig, sind sie in so tief verstockten Sinn gegeben, daß sie aufs allersicherste und keckste ihn lästern, und nicht aufhören können, und erfüllen die Schrift (Ps. 109, 7.): Er wollte nicht Benedeiung, darum soll sie fern genug von ihm kommen. Also ist unsern Papisten auch geschehen; sie wollten zu Worms Christum auch hassen und lästern; nun ists ihnen gegeben, daß sie nicht konnten aufhören, zu hassen und zu lästern, daß keine Bitte noch Vermahnung hilft, sondern nur ärger davon werden. Recht ist dein Gericht, himmlischer Vater. Das heißt, meine ich, den rechten St. Veitstanz haben. Gott ist mein Zeuge, daß ich in meinem Herzen eine Angst und Sorge habe, wo der jüngste Tag nicht das Spiel unternimmt, wird Gott sein Wort aufheben, und der deutschen Nation solche Blindheit senden, und sie also verstocken, da mir gräulich ist an zu denken. Herr, himmlischer Vater, laß uns in alle Sünde fallen, so wir je sündigen müssen; behüte uns aber für Verstockung, und behalte uns an dem und in dem, den du einen Herrn über Sünde und Unschuld gesetzt hast, daß! wir denselben auch nicht verleugnen, noch aus den Augen lassen: so würde uns freilich alle Sünde, aller Tod, alle Hölle nichts thun. Ach! was sollte uns etwas thun?</w:t>
      </w:r>
    </w:p>
    <w:p w14:paraId="752795A5" w14:textId="77777777" w:rsidR="00E26195" w:rsidRDefault="00E26195" w:rsidP="00E26195">
      <w:pPr>
        <w:pStyle w:val="StandardWeb"/>
      </w:pPr>
      <w:r>
        <w:t xml:space="preserve">Doch sollen wir Gott danken aus ganzem Herzen, daß er sich noch merken lässet, als wollte er das heilige Wort noch nicht aufheben, damit daß er euch und andern viel mehr einen </w:t>
      </w:r>
      <w:proofErr w:type="spellStart"/>
      <w:r>
        <w:t>unärgerlichen</w:t>
      </w:r>
      <w:proofErr w:type="spellEnd"/>
      <w:r>
        <w:t xml:space="preserve"> Geist und Liebe dazu gegeben hat. Denn das ist ein Zeugniß, daß sie nicht um der Menschen willen, sondern um des Worts selbst willen glauben. Viele sind ihrer, die um meinetwillen glauben; aber jene sind allein die rechtschaffenen, die </w:t>
      </w:r>
      <w:proofErr w:type="spellStart"/>
      <w:r>
        <w:t>darinbleiben</w:t>
      </w:r>
      <w:proofErr w:type="spellEnd"/>
      <w:r>
        <w:t xml:space="preserve"> ob sie auch höreten, daß ich es selbst (da Gott für sey) verleugnete, und abträte. Das sind sie, die nichts darnach fragen, wie Böses, Gräuliches, Schändliches sie hören von mir oder von den Unsern. Denn sie glauben nicht an den Luther, sondern an Christum selbst. Das Wort hat sie, und sie haben das Wort; den Luther lassen sie fahren, er sey ein Bube oder heilig. Gott kann sowohl durch Balaam, als Jesaiam, durch </w:t>
      </w:r>
      <w:proofErr w:type="spellStart"/>
      <w:r>
        <w:t>Caipham</w:t>
      </w:r>
      <w:proofErr w:type="spellEnd"/>
      <w:r>
        <w:t>, als durch Petern, ja durch einen Esel reden. Mit denen halte ichs auch. Denn ich kenne selbst auch nicht den Luther, will ihn auch nicht kennen; ich predige auch nichts von ihm, sondern von Christo. Der Teufel mag ihn holen, wenn er kann, er lasse aber Christum mit Frieden bleiben, so bleiben wir auch wohl.</w:t>
      </w:r>
    </w:p>
    <w:p w14:paraId="0AA4D17B" w14:textId="77777777" w:rsidR="00E26195" w:rsidRDefault="00E26195" w:rsidP="00E26195">
      <w:pPr>
        <w:pStyle w:val="StandardWeb"/>
      </w:pPr>
      <w:r>
        <w:t xml:space="preserve">Darum soll nun unsere Sorge seyn, daß wir Gott, dem Vater aller Barmherzigkeit und des Trostes, dankbar seyn, und hinfort uns stellen, daß unser Glaube nicht in den Worten, sondern in der Kraft sey. Denn St. Paulus spricht 1 Cor. 4, 20.: Das Reich Gottes stehet nicht in dem Wort, sondern in der Kraft. Es ist nicht genug, daß wir fein davon reden und schreiben können; sondern das Leben und die That muß der Wahrheit Zeugniß geben, daß wir unsere Liebe und Wohlthat gegen Freund und Feind darstrecken. So sollen wir nun bitten aufs erste, daß Gott uns und den Unsern gebe Stärke je mehr und mehr, und mache sein liebes Kind, Jesum, groß in unsern Herzen von Tag zu Tage, daß wir ihn mit allem Durst und aller Freudigkeit loben, preisen und bekennen mögen für den verstockten und verblendeten Hirten, dieser unschlachtigen und halsstarrigen Secte der Papisten; darnach helfen tragen solche Schuld gemeiner deutschen Nation, und bitten, daß Gott nicht ansehen wollte die Untugend des bösen Haufen, noch ihrer Bosheit die armen Seelen entgelten lassen, und das heilsame Wort, so lange Zeit verdrückt, nicht wiederum entziehe, und den Endchrist nicht wieder einsitzen lasse; sondern daß doch zum wenigsten, wie der König Ezechias bat, zu unsern Zeiten Friede und Wahrheit sey. Fürwahr, solche Bitte und Sorge ist noth. Denn ich fürchte, die deutsche Nation machts zu viel, daß es uns zuletzt gehen werde, gleichwie 2 Kön. am letzten geschrieben ist, daß sie die Propheten so lange tödteten, bis daß sie Gott übergab, und keine Hülfe mehr da war. Also fürchte ich leider, er werde der deutschen Nation zuletzt auch ihren Lohn geben. Sie hat zu Costnitz am ersten das Evangelium verdammt und unschuldig Blut umgebracht an Johannes Huß und Hieronymus; darnach zu Worms und zu Heidelberg am </w:t>
      </w:r>
      <w:proofErr w:type="spellStart"/>
      <w:r>
        <w:t>Dramsdorf</w:t>
      </w:r>
      <w:proofErr w:type="spellEnd"/>
      <w:r>
        <w:t xml:space="preserve"> und etlichen mehr; item, zu Mainz und Köln; der ganze Rheinstrom ist blutig, und will noch nicht sich reinigen lassen von dem Blutvergießen, sondern feiert die Christenmörder, die Ketzermeister, ohne Aufhören, bis daß Gott herein platzt, und auch keine Hülfe mehr da sey. Sie versucht Gott zu oft. Jetzt ists abermals zu Worms an mir verdammt; und ob sie mein Blut nicht vergossen haben, hats doch nicht gefehlt an ihrem vollen, ganzen Willen, und morden mich noch ohne Unterlaß in ihren Herzen. Du unselige Nation! mußt du denn vor allen andern des Endchrists Stockmeister und Henker seyn über Gottes Heiligen und Propheten?</w:t>
      </w:r>
    </w:p>
    <w:p w14:paraId="70051CF2" w14:textId="77777777" w:rsidR="00E26195" w:rsidRDefault="00E26195" w:rsidP="00E26195">
      <w:pPr>
        <w:pStyle w:val="StandardWeb"/>
      </w:pPr>
      <w:r>
        <w:t>Sehet, wie bin ich ausgelaufen und überflossen mit Worten. Das macht der Glaube Christi, der sich also erschwinget in Freuden über euerm Glauben und freudigem Bekenntniß. Johannes muß also springen im Mutterleibe, wenn Christus zu ihm kommt. Wie ihr denn sehet, daß er durch eure Schrift zu mir kommen ist. Wollte Gott, er käme auch also zu euch durch diese meine Schrift, und machte, daß nicht allein euer Johannes, sondern auch Elisabeth, und das ganze Haus fröhlich und voll Geistes würde, und blieb nicht allein drei Monat, sondern ewiglich. Das gebe Gott, der Vater aller Barmherzigkeit, Amen.</w:t>
      </w:r>
    </w:p>
    <w:p w14:paraId="0F3451C6" w14:textId="3B94E947" w:rsidR="00E26195" w:rsidRDefault="00E26195" w:rsidP="00E26195">
      <w:pPr>
        <w:pStyle w:val="StandardWeb"/>
      </w:pPr>
      <w:r>
        <w:t>Von mir habe ich nichts sonderliches neuer Zeitung, denn daß ich jetzt gen Wittenberg mich gemacht habe, ob ich dem Teufel durch Christus Gnade könnte wieder etwas sehen lassen. Wie lange ich da bleiben werde, weiß ich nicht. Ich habe mir auch vorgenommen, die Biblia zu verdeutschen. Das ist nur noth gewesen; ich hätte sonst wohl sollen in dem Irrthum gestorben seyn, daß ich wäre gelehrt gewesen. Es sollten solches Werk thun, die sich lassen dünken gelehrt seyn. Ich habe Er Franzen von Sickingen</w:t>
      </w:r>
      <w:r>
        <w:rPr>
          <w:rStyle w:val="Endnotenzeichen"/>
        </w:rPr>
        <w:endnoteReference w:id="4"/>
      </w:r>
      <w:r>
        <w:t xml:space="preserve"> das Büchlein von der Beichte zugeschrieben, welches, und was mehr seit der Zeit ausgegangen ist, hoffe ich, sey euch zugekommen; denn ich habe es euch nicht können zuschicken. Jetzt gehet aus der Postille ein Stück über die Evangelien und Episteln; wenn die fertig ist, hoffe ich, ein Christ solle darin finden, was ihm noth ist zu wissen. Grüßet alle unsere Freunde im Glauben, Herrn Franzen und Herrn Ulrichen von Hutten</w:t>
      </w:r>
      <w:r>
        <w:rPr>
          <w:rStyle w:val="Endnotenzeichen"/>
        </w:rPr>
        <w:endnoteReference w:id="5"/>
      </w:r>
      <w:r>
        <w:t>, und wer ihrer mehr sind. Gottes Gunst sey mit euch, Amen.</w:t>
      </w:r>
    </w:p>
    <w:p w14:paraId="6531D518" w14:textId="77777777" w:rsidR="00E26195" w:rsidRDefault="00E26195" w:rsidP="00E26195">
      <w:pPr>
        <w:pStyle w:val="StandardWeb"/>
      </w:pPr>
      <w:r>
        <w:t>Martinus Luther, Dr.</w:t>
      </w:r>
    </w:p>
    <w:p w14:paraId="242A1124" w14:textId="77777777" w:rsidR="00E26195" w:rsidRPr="00E26195" w:rsidRDefault="00E26195" w:rsidP="00E26195">
      <w:pPr>
        <w:rPr>
          <w:lang w:eastAsia="de-DE"/>
        </w:rPr>
      </w:pPr>
    </w:p>
    <w:p w14:paraId="459047D6" w14:textId="77777777" w:rsidR="00BD71A4" w:rsidRDefault="00BD71A4">
      <w:pPr>
        <w:spacing w:after="0" w:line="240" w:lineRule="auto"/>
        <w:rPr>
          <w:rFonts w:eastAsia="Times New Roman"/>
          <w:b/>
          <w:bCs/>
          <w:color w:val="000000"/>
          <w:kern w:val="36"/>
          <w:sz w:val="36"/>
          <w:szCs w:val="48"/>
          <w:lang w:eastAsia="de-DE"/>
        </w:rPr>
      </w:pPr>
      <w:r>
        <w:br w:type="page"/>
      </w:r>
    </w:p>
    <w:p w14:paraId="4B20C87D" w14:textId="77777777" w:rsidR="00D5498D" w:rsidRPr="00D5498D" w:rsidRDefault="00D5498D" w:rsidP="008E63BE">
      <w:pPr>
        <w:pStyle w:val="berschrift1"/>
      </w:pPr>
      <w:r w:rsidRPr="00D5498D">
        <w:t>Quellen:</w:t>
      </w:r>
    </w:p>
    <w:p w14:paraId="43B844E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F37C4BC" w14:textId="77777777" w:rsidR="00BD71A4" w:rsidRDefault="004B2E0C"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98314F8" w14:textId="77777777" w:rsidR="00BD71A4" w:rsidRDefault="004B2E0C"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64C86288" w14:textId="77777777" w:rsidR="00BD71A4" w:rsidRDefault="004B2E0C"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7678DF95" w14:textId="77777777" w:rsidR="00BD71A4" w:rsidRDefault="004B2E0C"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162651B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71993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32D9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DAD90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3EC5B56B" w14:textId="77777777" w:rsidR="00082307" w:rsidRDefault="00BD71A4" w:rsidP="00BD71A4">
      <w:pPr>
        <w:pStyle w:val="berschrift1"/>
      </w:pPr>
      <w:r>
        <w:t>Spendenaufruf</w:t>
      </w:r>
    </w:p>
    <w:p w14:paraId="41CDA0B7"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089B53F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9F0E9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A2D160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EB3898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78AFB83C" w14:textId="77777777" w:rsidR="00BD71A4" w:rsidRDefault="004B2E0C"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83BDEF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7BE6803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4D215A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A946B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AFF08EC" w14:textId="59C86F2F" w:rsidR="00E26195"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95E464C" w14:textId="77777777" w:rsidR="00E26195" w:rsidRDefault="00E26195">
      <w:pPr>
        <w:spacing w:after="0" w:line="240" w:lineRule="auto"/>
        <w:rPr>
          <w:rFonts w:eastAsia="Times New Roman"/>
          <w:color w:val="000000"/>
          <w:szCs w:val="24"/>
          <w:lang w:eastAsia="de-DE"/>
        </w:rPr>
      </w:pPr>
      <w:r>
        <w:rPr>
          <w:rFonts w:eastAsia="Times New Roman"/>
          <w:color w:val="000000"/>
          <w:szCs w:val="24"/>
          <w:lang w:eastAsia="de-DE"/>
        </w:rPr>
        <w:br w:type="page"/>
      </w:r>
    </w:p>
    <w:p w14:paraId="1C1B2E35" w14:textId="77777777" w:rsidR="008E63BE" w:rsidRDefault="008E63BE" w:rsidP="00BD71A4">
      <w:pPr>
        <w:spacing w:before="100" w:beforeAutospacing="1" w:after="119"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919525" w14:textId="77777777" w:rsidR="004B2E0C" w:rsidRDefault="004B2E0C" w:rsidP="00E26195">
      <w:pPr>
        <w:spacing w:after="0" w:line="240" w:lineRule="auto"/>
      </w:pPr>
      <w:r>
        <w:separator/>
      </w:r>
    </w:p>
  </w:endnote>
  <w:endnote w:type="continuationSeparator" w:id="0">
    <w:p w14:paraId="6E9766C1" w14:textId="77777777" w:rsidR="004B2E0C" w:rsidRDefault="004B2E0C" w:rsidP="00E26195">
      <w:pPr>
        <w:spacing w:after="0" w:line="240" w:lineRule="auto"/>
      </w:pPr>
      <w:r>
        <w:continuationSeparator/>
      </w:r>
    </w:p>
  </w:endnote>
  <w:endnote w:id="1">
    <w:p w14:paraId="13B78690" w14:textId="62B47986" w:rsidR="00E26195" w:rsidRDefault="00E26195">
      <w:pPr>
        <w:pStyle w:val="Endnotentext"/>
      </w:pPr>
      <w:r>
        <w:rPr>
          <w:rStyle w:val="Endnotenzeichen"/>
        </w:rPr>
        <w:endnoteRef/>
      </w:r>
      <w:r>
        <w:t xml:space="preserve"> Er meint den Herzog Georg von Sachsen, einen heftigen Feind Luthers und des Evangeliums. Als der Herzog diesen Brief zu Gesicht bekam, beklagte er sich, daß er mit schmählichen Worten darin angetastet sey und fragte Luthern schriftlich, ob er der Verfasser des Briefes sey. Luther antwortet, er bekenne sich zu dem Briefe, wolle auch beweisen, was er geschrieben habe, und entbietet ihm sein Gebet.</w:t>
      </w:r>
    </w:p>
  </w:endnote>
  <w:endnote w:id="2">
    <w:p w14:paraId="05351531" w14:textId="3BA31EFD" w:rsidR="00E26195" w:rsidRDefault="00E26195">
      <w:pPr>
        <w:pStyle w:val="Endnotentext"/>
      </w:pPr>
      <w:r>
        <w:rPr>
          <w:rStyle w:val="Endnotenzeichen"/>
        </w:rPr>
        <w:endnoteRef/>
      </w:r>
      <w:r>
        <w:t xml:space="preserve"> Er meint die Bilderstürmer, welche, während Luther auf der Wartburg verborgen war, in Wittenberg große Verwirrung anrichteten, und unter dem Vorgeben, die Reformation schneller durchzuführen, die Bilder aus den Kirchen warfen, die Beichte abschafften, alle päbstlichen Ceremonien auf einmal </w:t>
      </w:r>
      <w:r>
        <w:t>abthaten, rc. ohne auf die Schwachen Rücksticht zu nehmen oder die Leute gründlich davon zu unterrichten. Carlstadt, erst von andern verführt, wurde der Anführer dieser Bilderstürmer. Luther, nach Wittenberg zurückgekehrt, dämpfte den Unfug durch die Gewalt des Wortes.</w:t>
      </w:r>
    </w:p>
  </w:endnote>
  <w:endnote w:id="3">
    <w:p w14:paraId="765B57B7" w14:textId="64CE556C" w:rsidR="00E26195" w:rsidRDefault="00E26195">
      <w:pPr>
        <w:pStyle w:val="Endnotentext"/>
      </w:pPr>
      <w:r>
        <w:rPr>
          <w:rStyle w:val="Endnotenzeichen"/>
        </w:rPr>
        <w:endnoteRef/>
      </w:r>
      <w:r>
        <w:t xml:space="preserve"> auf dem Reichstage im Jahr 1521, aus welchem Luther in die Reichsacht erklärt wurde.</w:t>
      </w:r>
    </w:p>
  </w:endnote>
  <w:endnote w:id="4">
    <w:p w14:paraId="5AC61A8A" w14:textId="79D0A4AD" w:rsidR="00E26195" w:rsidRDefault="00E26195">
      <w:pPr>
        <w:pStyle w:val="Endnotentext"/>
      </w:pPr>
      <w:r>
        <w:rPr>
          <w:rStyle w:val="Endnotenzeichen"/>
        </w:rPr>
        <w:endnoteRef/>
      </w:r>
      <w:r>
        <w:t xml:space="preserve"> war ein ansehnlicher Ritter am Rhein, er erbot sich, Luthern in Schutz zu nehmen, wenn er aus Sachsen sollte weichen müssen</w:t>
      </w:r>
    </w:p>
  </w:endnote>
  <w:endnote w:id="5">
    <w:p w14:paraId="68197FBE" w14:textId="7FF8C4BD" w:rsidR="00E26195" w:rsidRDefault="00E26195">
      <w:pPr>
        <w:pStyle w:val="Endnotentext"/>
      </w:pPr>
      <w:r>
        <w:rPr>
          <w:rStyle w:val="Endnotenzeichen"/>
        </w:rPr>
        <w:endnoteRef/>
      </w:r>
      <w:r>
        <w:t xml:space="preserve"> er war ein gelehrter Ritter in Franken und auch einer von denen aus dem Adel, die sich der Sache Luthers mit Ernst annahmen.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FCA090" w14:textId="77777777" w:rsidR="004B2E0C" w:rsidRDefault="004B2E0C" w:rsidP="00E26195">
      <w:pPr>
        <w:spacing w:after="0" w:line="240" w:lineRule="auto"/>
      </w:pPr>
      <w:r>
        <w:separator/>
      </w:r>
    </w:p>
  </w:footnote>
  <w:footnote w:type="continuationSeparator" w:id="0">
    <w:p w14:paraId="6AC0C48D" w14:textId="77777777" w:rsidR="004B2E0C" w:rsidRDefault="004B2E0C" w:rsidP="00E261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195"/>
    <w:rsid w:val="000700B0"/>
    <w:rsid w:val="00082307"/>
    <w:rsid w:val="000C66E5"/>
    <w:rsid w:val="000D088F"/>
    <w:rsid w:val="00122BD9"/>
    <w:rsid w:val="001F54C4"/>
    <w:rsid w:val="0022039F"/>
    <w:rsid w:val="00272484"/>
    <w:rsid w:val="00297F83"/>
    <w:rsid w:val="002E6D11"/>
    <w:rsid w:val="00381C0C"/>
    <w:rsid w:val="004B2E0C"/>
    <w:rsid w:val="00537F59"/>
    <w:rsid w:val="00636F93"/>
    <w:rsid w:val="007166CE"/>
    <w:rsid w:val="00737EF6"/>
    <w:rsid w:val="00760119"/>
    <w:rsid w:val="007E1779"/>
    <w:rsid w:val="0083667B"/>
    <w:rsid w:val="008D7463"/>
    <w:rsid w:val="008E417E"/>
    <w:rsid w:val="008E63BE"/>
    <w:rsid w:val="009D0C7F"/>
    <w:rsid w:val="009E1A85"/>
    <w:rsid w:val="00B365E5"/>
    <w:rsid w:val="00BD71A4"/>
    <w:rsid w:val="00C35859"/>
    <w:rsid w:val="00CC4EAC"/>
    <w:rsid w:val="00D14D4F"/>
    <w:rsid w:val="00D5498D"/>
    <w:rsid w:val="00D56329"/>
    <w:rsid w:val="00DC3900"/>
    <w:rsid w:val="00DF61FA"/>
    <w:rsid w:val="00E261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3E418"/>
  <w15:chartTrackingRefBased/>
  <w15:docId w15:val="{06E15F4D-6AAD-4E20-B83D-601CC6205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E26195"/>
    <w:rPr>
      <w:i/>
      <w:iCs/>
    </w:rPr>
  </w:style>
  <w:style w:type="character" w:customStyle="1" w:styleId="posted-on">
    <w:name w:val="posted-on"/>
    <w:basedOn w:val="Absatz-Standardschriftart"/>
    <w:rsid w:val="00E26195"/>
  </w:style>
  <w:style w:type="character" w:customStyle="1" w:styleId="cat-links">
    <w:name w:val="cat-links"/>
    <w:basedOn w:val="Absatz-Standardschriftart"/>
    <w:rsid w:val="00E26195"/>
  </w:style>
  <w:style w:type="character" w:customStyle="1" w:styleId="tags-links">
    <w:name w:val="tags-links"/>
    <w:basedOn w:val="Absatz-Standardschriftart"/>
    <w:rsid w:val="00E26195"/>
  </w:style>
  <w:style w:type="paragraph" w:styleId="Endnotentext">
    <w:name w:val="endnote text"/>
    <w:basedOn w:val="Standard"/>
    <w:link w:val="EndnotentextZchn"/>
    <w:uiPriority w:val="99"/>
    <w:semiHidden/>
    <w:unhideWhenUsed/>
    <w:rsid w:val="00E2619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26195"/>
    <w:rPr>
      <w:rFonts w:ascii="Times New Roman" w:hAnsi="Times New Roman"/>
      <w:lang w:eastAsia="en-US"/>
    </w:rPr>
  </w:style>
  <w:style w:type="character" w:styleId="Endnotenzeichen">
    <w:name w:val="endnote reference"/>
    <w:basedOn w:val="Absatz-Standardschriftart"/>
    <w:uiPriority w:val="99"/>
    <w:semiHidden/>
    <w:unhideWhenUsed/>
    <w:rsid w:val="00E261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7880">
      <w:bodyDiv w:val="1"/>
      <w:marLeft w:val="0"/>
      <w:marRight w:val="0"/>
      <w:marTop w:val="0"/>
      <w:marBottom w:val="0"/>
      <w:divBdr>
        <w:top w:val="none" w:sz="0" w:space="0" w:color="auto"/>
        <w:left w:val="none" w:sz="0" w:space="0" w:color="auto"/>
        <w:bottom w:val="none" w:sz="0" w:space="0" w:color="auto"/>
        <w:right w:val="none" w:sz="0" w:space="0" w:color="auto"/>
      </w:divBdr>
      <w:divsChild>
        <w:div w:id="1561673622">
          <w:marLeft w:val="0"/>
          <w:marRight w:val="0"/>
          <w:marTop w:val="0"/>
          <w:marBottom w:val="0"/>
          <w:divBdr>
            <w:top w:val="none" w:sz="0" w:space="0" w:color="auto"/>
            <w:left w:val="none" w:sz="0" w:space="0" w:color="auto"/>
            <w:bottom w:val="none" w:sz="0" w:space="0" w:color="auto"/>
            <w:right w:val="none" w:sz="0" w:space="0" w:color="auto"/>
          </w:divBdr>
          <w:divsChild>
            <w:div w:id="1454249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69870325">
      <w:bodyDiv w:val="1"/>
      <w:marLeft w:val="0"/>
      <w:marRight w:val="0"/>
      <w:marTop w:val="0"/>
      <w:marBottom w:val="0"/>
      <w:divBdr>
        <w:top w:val="none" w:sz="0" w:space="0" w:color="auto"/>
        <w:left w:val="none" w:sz="0" w:space="0" w:color="auto"/>
        <w:bottom w:val="none" w:sz="0" w:space="0" w:color="auto"/>
        <w:right w:val="none" w:sz="0" w:space="0" w:color="auto"/>
      </w:divBdr>
      <w:divsChild>
        <w:div w:id="1127237472">
          <w:marLeft w:val="0"/>
          <w:marRight w:val="0"/>
          <w:marTop w:val="0"/>
          <w:marBottom w:val="0"/>
          <w:divBdr>
            <w:top w:val="none" w:sz="0" w:space="0" w:color="auto"/>
            <w:left w:val="none" w:sz="0" w:space="0" w:color="auto"/>
            <w:bottom w:val="none" w:sz="0" w:space="0" w:color="auto"/>
            <w:right w:val="none" w:sz="0" w:space="0" w:color="auto"/>
          </w:divBdr>
          <w:divsChild>
            <w:div w:id="1372731154">
              <w:marLeft w:val="0"/>
              <w:marRight w:val="0"/>
              <w:marTop w:val="0"/>
              <w:marBottom w:val="0"/>
              <w:divBdr>
                <w:top w:val="none" w:sz="0" w:space="0" w:color="auto"/>
                <w:left w:val="none" w:sz="0" w:space="0" w:color="auto"/>
                <w:bottom w:val="none" w:sz="0" w:space="0" w:color="auto"/>
                <w:right w:val="none" w:sz="0" w:space="0" w:color="auto"/>
              </w:divBdr>
            </w:div>
          </w:divsChild>
        </w:div>
        <w:div w:id="1014190351">
          <w:marLeft w:val="0"/>
          <w:marRight w:val="0"/>
          <w:marTop w:val="0"/>
          <w:marBottom w:val="0"/>
          <w:divBdr>
            <w:top w:val="none" w:sz="0" w:space="0" w:color="auto"/>
            <w:left w:val="none" w:sz="0" w:space="0" w:color="auto"/>
            <w:bottom w:val="none" w:sz="0" w:space="0" w:color="auto"/>
            <w:right w:val="none" w:sz="0" w:space="0" w:color="auto"/>
          </w:divBdr>
        </w:div>
        <w:div w:id="1030230019">
          <w:marLeft w:val="0"/>
          <w:marRight w:val="0"/>
          <w:marTop w:val="0"/>
          <w:marBottom w:val="0"/>
          <w:divBdr>
            <w:top w:val="none" w:sz="0" w:space="0" w:color="auto"/>
            <w:left w:val="none" w:sz="0" w:space="0" w:color="auto"/>
            <w:bottom w:val="none" w:sz="0" w:space="0" w:color="auto"/>
            <w:right w:val="none" w:sz="0" w:space="0" w:color="auto"/>
          </w:divBdr>
        </w:div>
        <w:div w:id="111104547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briefe.glaubensstimme.de/1522/03/31/luther-martin-sendschreiben-an-hartmuth-von-cronberg/" TargetMode="External"/><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webmaster@glaubensstimme.de" TargetMode="Externa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gebete.glaubensstimme.de/" TargetMode="External"/><Relationship Id="rId5" Type="http://schemas.openxmlformats.org/officeDocument/2006/relationships/endnotes" Target="end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footnotes" Target="footnote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22</Pages>
  <Words>7780</Words>
  <Characters>49016</Characters>
  <Application>Microsoft Office Word</Application>
  <DocSecurity>0</DocSecurity>
  <Lines>408</Lines>
  <Paragraphs>113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56683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Briefe</dc:title>
  <dc:subject/>
  <dc:creator>Hartmut von Cronberg</dc:creator>
  <cp:keywords/>
  <dc:description/>
  <cp:lastModifiedBy>webmaster@glaubensstimme.de</cp:lastModifiedBy>
  <cp:revision>2</cp:revision>
  <dcterms:created xsi:type="dcterms:W3CDTF">2021-10-10T12:09:00Z</dcterms:created>
  <dcterms:modified xsi:type="dcterms:W3CDTF">2021-10-10T13:36:00Z</dcterms:modified>
  <dc:language>de</dc:language>
</cp:coreProperties>
</file>